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F7B" w:rsidRDefault="00860F7B" w:rsidP="00860F7B">
      <w:pPr>
        <w:pStyle w:val="Heading1"/>
        <w:rPr>
          <w:sz w:val="52"/>
        </w:rPr>
      </w:pPr>
      <w:r w:rsidRPr="00D7056D">
        <w:rPr>
          <w:sz w:val="52"/>
        </w:rPr>
        <w:t>Application for access to health information</w:t>
      </w:r>
    </w:p>
    <w:p w:rsidR="00860F7B" w:rsidRPr="00430234" w:rsidRDefault="00860F7B" w:rsidP="00860F7B">
      <w:pPr>
        <w:pStyle w:val="Heading3"/>
        <w:rPr>
          <w:sz w:val="36"/>
        </w:rPr>
      </w:pPr>
      <w:r w:rsidRPr="00D7056D">
        <w:rPr>
          <w:sz w:val="36"/>
        </w:rPr>
        <w:t>Freedom of Information Act, 1992 S12, Western Australia</w:t>
      </w:r>
    </w:p>
    <w:p w:rsidR="00860F7B" w:rsidRDefault="00860F7B" w:rsidP="00860F7B">
      <w:pPr>
        <w:pStyle w:val="Heading3"/>
      </w:pPr>
      <w:r>
        <w:t>Details of applicant</w:t>
      </w:r>
    </w:p>
    <w:p w:rsidR="00860F7B" w:rsidRDefault="00860F7B" w:rsidP="00860F7B">
      <w:r>
        <w:t>Title:</w:t>
      </w:r>
      <w:r>
        <w:tab/>
      </w:r>
      <w:r>
        <w:tab/>
        <w:t xml:space="preserve">First name: </w:t>
      </w:r>
      <w:r w:rsidR="00537ADD">
        <w:tab/>
      </w:r>
      <w:r w:rsidR="00537ADD">
        <w:tab/>
      </w:r>
      <w:r w:rsidR="00537ADD">
        <w:tab/>
      </w:r>
      <w:r w:rsidR="00537ADD">
        <w:tab/>
      </w:r>
      <w:r w:rsidR="00055838">
        <w:tab/>
      </w:r>
      <w:r>
        <w:t xml:space="preserve">Last name: </w:t>
      </w:r>
    </w:p>
    <w:p w:rsidR="00860F7B" w:rsidRDefault="00860F7B" w:rsidP="00860F7B">
      <w:r>
        <w:t xml:space="preserve">Date of birth: </w:t>
      </w:r>
      <w:r>
        <w:tab/>
      </w:r>
      <w:r w:rsidR="00537ADD">
        <w:tab/>
      </w:r>
      <w:r>
        <w:t xml:space="preserve">Phone (h): </w:t>
      </w:r>
      <w:r w:rsidR="00537ADD">
        <w:tab/>
      </w:r>
      <w:r w:rsidR="00537ADD">
        <w:tab/>
      </w:r>
      <w:r w:rsidR="00537ADD">
        <w:tab/>
      </w:r>
      <w:r>
        <w:t>(mob):</w:t>
      </w:r>
    </w:p>
    <w:p w:rsidR="00860F7B" w:rsidRPr="00D7056D" w:rsidRDefault="00860F7B" w:rsidP="00860F7B">
      <w:r>
        <w:t xml:space="preserve">Postal address: </w:t>
      </w:r>
    </w:p>
    <w:p w:rsidR="00860F7B" w:rsidRDefault="00860F7B" w:rsidP="00860F7B">
      <w:pPr>
        <w:tabs>
          <w:tab w:val="left" w:pos="4097"/>
        </w:tabs>
        <w:rPr>
          <w:rFonts w:eastAsiaTheme="majorEastAsia" w:cstheme="majorBidi"/>
          <w:bCs/>
          <w:color w:val="0077BD"/>
          <w:sz w:val="20"/>
          <w:szCs w:val="32"/>
        </w:rPr>
      </w:pPr>
      <w:r>
        <w:t xml:space="preserve">Suburb: </w:t>
      </w:r>
      <w:r>
        <w:tab/>
      </w:r>
      <w:r>
        <w:tab/>
      </w:r>
      <w:r>
        <w:tab/>
        <w:t xml:space="preserve">Postcode: </w:t>
      </w:r>
      <w:r>
        <w:br/>
      </w:r>
      <w:r w:rsidRPr="00D00CE4">
        <w:rPr>
          <w:rFonts w:eastAsiaTheme="majorEastAsia" w:cstheme="majorBidi"/>
          <w:bCs/>
          <w:color w:val="0077BD"/>
          <w:sz w:val="20"/>
          <w:szCs w:val="32"/>
        </w:rPr>
        <w:t>(for receipt of notices under s.12(1)(c) of the FOI Act, please provide a postal address in Australia</w:t>
      </w:r>
    </w:p>
    <w:p w:rsidR="00122FB6" w:rsidRPr="00D7056D" w:rsidRDefault="00122FB6" w:rsidP="00122FB6">
      <w:r>
        <w:t xml:space="preserve">Email address: </w:t>
      </w:r>
    </w:p>
    <w:p w:rsidR="00860F7B" w:rsidRPr="00D00CE4" w:rsidRDefault="00860F7B" w:rsidP="00860F7B">
      <w:pPr>
        <w:tabs>
          <w:tab w:val="left" w:pos="720"/>
          <w:tab w:val="left" w:pos="1440"/>
          <w:tab w:val="left" w:pos="2160"/>
          <w:tab w:val="left" w:pos="2880"/>
          <w:tab w:val="left" w:pos="3600"/>
          <w:tab w:val="left" w:pos="4320"/>
          <w:tab w:val="left" w:pos="5040"/>
          <w:tab w:val="left" w:pos="5760"/>
          <w:tab w:val="left" w:pos="6480"/>
          <w:tab w:val="left" w:pos="7440"/>
        </w:tabs>
        <w:rPr>
          <w:rFonts w:eastAsiaTheme="majorEastAsia" w:cstheme="majorBidi"/>
          <w:bCs/>
          <w:color w:val="0077BD"/>
          <w:sz w:val="20"/>
          <w:szCs w:val="32"/>
        </w:rPr>
      </w:pPr>
      <w:r>
        <w:t>Are you applying for information about another person?</w:t>
      </w:r>
      <w:r>
        <w:tab/>
        <w:t xml:space="preserve"> </w:t>
      </w:r>
      <w:r>
        <w:rPr>
          <w:rFonts w:ascii="MS Gothic" w:eastAsia="MS Gothic" w:hAnsi="MS Gothic" w:hint="eastAsia"/>
        </w:rPr>
        <w:t>☐</w:t>
      </w:r>
      <w:r>
        <w:t xml:space="preserve"> Yes</w:t>
      </w:r>
      <w:r>
        <w:tab/>
      </w:r>
      <w:r>
        <w:tab/>
      </w:r>
      <w:r>
        <w:rPr>
          <w:rFonts w:ascii="MS Gothic" w:eastAsia="MS Gothic" w:hAnsi="MS Gothic" w:hint="eastAsia"/>
        </w:rPr>
        <w:t>☐</w:t>
      </w:r>
      <w:r>
        <w:t xml:space="preserve"> No</w:t>
      </w:r>
      <w:r>
        <w:br/>
      </w:r>
      <w:r w:rsidRPr="00D00CE4">
        <w:rPr>
          <w:rFonts w:eastAsiaTheme="majorEastAsia" w:cstheme="majorBidi"/>
          <w:bCs/>
          <w:color w:val="0077BD"/>
          <w:sz w:val="20"/>
          <w:szCs w:val="32"/>
        </w:rPr>
        <w:t>If you answered yes, please provide details of the other person:</w:t>
      </w:r>
    </w:p>
    <w:p w:rsidR="00860F7B" w:rsidRDefault="00860F7B" w:rsidP="00860F7B">
      <w:pPr>
        <w:tabs>
          <w:tab w:val="left" w:pos="720"/>
          <w:tab w:val="left" w:pos="1440"/>
          <w:tab w:val="left" w:pos="2160"/>
          <w:tab w:val="left" w:pos="2880"/>
          <w:tab w:val="left" w:pos="3600"/>
          <w:tab w:val="left" w:pos="4320"/>
          <w:tab w:val="left" w:pos="5040"/>
          <w:tab w:val="left" w:pos="5760"/>
          <w:tab w:val="left" w:pos="6480"/>
          <w:tab w:val="left" w:pos="7440"/>
        </w:tabs>
      </w:pPr>
      <w:r>
        <w:t xml:space="preserve">Title: </w:t>
      </w:r>
      <w:r w:rsidR="00537ADD">
        <w:tab/>
      </w:r>
      <w:r w:rsidR="00537ADD">
        <w:tab/>
      </w:r>
      <w:r>
        <w:t xml:space="preserve">First name:  </w:t>
      </w:r>
      <w:r w:rsidR="00537ADD">
        <w:tab/>
      </w:r>
      <w:r w:rsidR="00537ADD">
        <w:tab/>
      </w:r>
      <w:r w:rsidR="00537ADD">
        <w:tab/>
      </w:r>
      <w:r w:rsidR="00537ADD">
        <w:tab/>
      </w:r>
      <w:r w:rsidR="00055838">
        <w:tab/>
      </w:r>
      <w:r>
        <w:t>Last name:</w:t>
      </w:r>
    </w:p>
    <w:p w:rsidR="00860F7B" w:rsidRDefault="00860F7B" w:rsidP="00860F7B">
      <w:pPr>
        <w:tabs>
          <w:tab w:val="left" w:pos="720"/>
          <w:tab w:val="left" w:pos="1440"/>
          <w:tab w:val="left" w:pos="2160"/>
          <w:tab w:val="left" w:pos="2880"/>
        </w:tabs>
      </w:pPr>
      <w:r>
        <w:t xml:space="preserve">Date of birth: </w:t>
      </w:r>
      <w:r>
        <w:tab/>
      </w:r>
      <w:r w:rsidR="00055838">
        <w:tab/>
      </w:r>
      <w:r>
        <w:t xml:space="preserve">Your relationship to this person: </w:t>
      </w:r>
    </w:p>
    <w:p w:rsidR="00860F7B" w:rsidRDefault="00860F7B" w:rsidP="00860F7B">
      <w:pPr>
        <w:tabs>
          <w:tab w:val="left" w:pos="720"/>
          <w:tab w:val="left" w:pos="1440"/>
          <w:tab w:val="left" w:pos="2160"/>
          <w:tab w:val="left" w:pos="2880"/>
          <w:tab w:val="left" w:pos="3600"/>
          <w:tab w:val="left" w:pos="4320"/>
          <w:tab w:val="left" w:pos="5040"/>
          <w:tab w:val="left" w:pos="5760"/>
          <w:tab w:val="left" w:pos="6480"/>
          <w:tab w:val="left" w:pos="7440"/>
        </w:tabs>
      </w:pPr>
      <w:r w:rsidRPr="005B614D">
        <w:rPr>
          <w:rFonts w:eastAsia="Arial" w:cs="Arial"/>
          <w:noProof/>
          <w:lang w:eastAsia="en-AU"/>
        </w:rPr>
        <mc:AlternateContent>
          <mc:Choice Requires="wps">
            <w:drawing>
              <wp:inline distT="0" distB="0" distL="0" distR="0" wp14:anchorId="64B88EDB" wp14:editId="174D5063">
                <wp:extent cx="6784975" cy="794657"/>
                <wp:effectExtent l="0" t="0" r="0" b="5715"/>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4975" cy="794657"/>
                        </a:xfrm>
                        <a:prstGeom prst="rect">
                          <a:avLst/>
                        </a:prstGeom>
                        <a:solidFill>
                          <a:srgbClr val="0076BE"/>
                        </a:solidFill>
                        <a:ln w="6096">
                          <a:noFill/>
                          <a:miter lim="800000"/>
                          <a:headEnd/>
                          <a:tailEnd/>
                        </a:ln>
                      </wps:spPr>
                      <wps:txbx>
                        <w:txbxContent>
                          <w:p w:rsidR="00860F7B" w:rsidRPr="00430234" w:rsidRDefault="00860F7B" w:rsidP="00860F7B">
                            <w:pPr>
                              <w:spacing w:before="120" w:after="120"/>
                              <w:ind w:right="170"/>
                              <w:jc w:val="center"/>
                              <w:rPr>
                                <w:rFonts w:cs="Arial"/>
                                <w:b/>
                                <w:bCs/>
                                <w:i/>
                                <w:color w:val="FFFFFF" w:themeColor="background1"/>
                                <w:szCs w:val="18"/>
                                <w:shd w:val="clear" w:color="auto" w:fill="0076BE"/>
                              </w:rPr>
                            </w:pPr>
                            <w:r w:rsidRPr="00430234">
                              <w:rPr>
                                <w:rFonts w:cs="Arial"/>
                                <w:b/>
                                <w:bCs/>
                                <w:i/>
                                <w:color w:val="FFFFFF" w:themeColor="background1"/>
                                <w:szCs w:val="18"/>
                                <w:shd w:val="clear" w:color="auto" w:fill="0076BE"/>
                              </w:rPr>
                              <w:t xml:space="preserve">If you are applying on behalf of someone else, you must provide documentation which clearly shows that you are the parent/guardian </w:t>
                            </w:r>
                            <w:r>
                              <w:rPr>
                                <w:rFonts w:cs="Arial"/>
                                <w:b/>
                                <w:bCs/>
                                <w:i/>
                                <w:color w:val="FFFFFF" w:themeColor="background1"/>
                                <w:szCs w:val="18"/>
                                <w:shd w:val="clear" w:color="auto" w:fill="0076BE"/>
                              </w:rPr>
                              <w:br/>
                            </w:r>
                            <w:r w:rsidRPr="00430234">
                              <w:rPr>
                                <w:rFonts w:cs="Arial"/>
                                <w:b/>
                                <w:bCs/>
                                <w:i/>
                                <w:color w:val="FFFFFF" w:themeColor="background1"/>
                                <w:szCs w:val="18"/>
                                <w:shd w:val="clear" w:color="auto" w:fill="0076BE"/>
                              </w:rPr>
                              <w:t>(e.g. birth certificate, death certificate, copy of family court orders).</w:t>
                            </w:r>
                          </w:p>
                        </w:txbxContent>
                      </wps:txbx>
                      <wps:bodyPr rot="0" vert="horz" wrap="square" lIns="0" tIns="0" rIns="0" bIns="0" anchor="t" anchorCtr="0" upright="1">
                        <a:noAutofit/>
                      </wps:bodyPr>
                    </wps:wsp>
                  </a:graphicData>
                </a:graphic>
              </wp:inline>
            </w:drawing>
          </mc:Choice>
          <mc:Fallback>
            <w:pict>
              <v:shapetype w14:anchorId="64B88EDB" id="_x0000_t202" coordsize="21600,21600" o:spt="202" path="m,l,21600r21600,l21600,xe">
                <v:stroke joinstyle="miter"/>
                <v:path gradientshapeok="t" o:connecttype="rect"/>
              </v:shapetype>
              <v:shape id="Text Box 31" o:spid="_x0000_s1026" type="#_x0000_t202" style="width:534.25pt;height:6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" fillcolor="#0076be" stroked="f" strokeweight=".48pt">
                <v:textbox inset="0,0,0,0">
                  <w:txbxContent>
                    <w:p w:rsidR="00860F7B" w:rsidRPr="00430234" w:rsidRDefault="00860F7B" w:rsidP="00860F7B">
                      <w:pPr>
                        <w:spacing w:before="120" w:after="120"/>
                        <w:ind w:right="170"/>
                        <w:jc w:val="center"/>
                        <w:rPr>
                          <w:rFonts w:cs="Arial"/>
                          <w:b/>
                          <w:bCs/>
                          <w:i/>
                          <w:color w:val="FFFFFF" w:themeColor="background1"/>
                          <w:szCs w:val="18"/>
                          <w:shd w:val="clear" w:color="auto" w:fill="0076BE"/>
                        </w:rPr>
                      </w:pPr>
                      <w:r w:rsidRPr="00430234">
                        <w:rPr>
                          <w:rFonts w:cs="Arial"/>
                          <w:b/>
                          <w:bCs/>
                          <w:i/>
                          <w:color w:val="FFFFFF" w:themeColor="background1"/>
                          <w:szCs w:val="18"/>
                          <w:shd w:val="clear" w:color="auto" w:fill="0076BE"/>
                        </w:rPr>
                        <w:t xml:space="preserve">If you are applying on behalf of someone else, you must provide documentation which clearly shows that you are the parent/guardian </w:t>
                      </w:r>
                      <w:r>
                        <w:rPr>
                          <w:rFonts w:cs="Arial"/>
                          <w:b/>
                          <w:bCs/>
                          <w:i/>
                          <w:color w:val="FFFFFF" w:themeColor="background1"/>
                          <w:szCs w:val="18"/>
                          <w:shd w:val="clear" w:color="auto" w:fill="0076BE"/>
                        </w:rPr>
                        <w:br/>
                      </w:r>
                      <w:r w:rsidRPr="00430234">
                        <w:rPr>
                          <w:rFonts w:cs="Arial"/>
                          <w:b/>
                          <w:bCs/>
                          <w:i/>
                          <w:color w:val="FFFFFF" w:themeColor="background1"/>
                          <w:szCs w:val="18"/>
                          <w:shd w:val="clear" w:color="auto" w:fill="0076BE"/>
                        </w:rPr>
                        <w:t>(e.g. birth certificate, death certificate, copy of family court orders).</w:t>
                      </w:r>
                    </w:p>
                  </w:txbxContent>
                </v:textbox>
                <w10:anchorlock/>
              </v:shape>
            </w:pict>
          </mc:Fallback>
        </mc:AlternateContent>
      </w:r>
    </w:p>
    <w:p w:rsidR="00860F7B" w:rsidRDefault="00860F7B" w:rsidP="00860F7B">
      <w:pPr>
        <w:pStyle w:val="Heading3"/>
      </w:pPr>
      <w:r>
        <w:t xml:space="preserve">Agency </w:t>
      </w:r>
      <w:r w:rsidRPr="00306F19">
        <w:rPr>
          <w:sz w:val="20"/>
        </w:rPr>
        <w:t>(indicate to which agency the application is being made, choose one)</w:t>
      </w:r>
    </w:p>
    <w:p w:rsidR="00860F7B" w:rsidRDefault="00860F7B" w:rsidP="00860F7B">
      <w:pPr>
        <w:tabs>
          <w:tab w:val="left" w:pos="823"/>
        </w:tabs>
      </w:pPr>
      <w:r>
        <w:rPr>
          <w:rFonts w:ascii="MS Gothic" w:eastAsia="MS Gothic" w:hAnsi="MS Gothic" w:hint="eastAsia"/>
        </w:rPr>
        <w:t>☐</w:t>
      </w:r>
      <w:r>
        <w:tab/>
        <w:t>Perth Children’s Hospital</w:t>
      </w:r>
    </w:p>
    <w:p w:rsidR="00860F7B" w:rsidRDefault="00860F7B" w:rsidP="00860F7B">
      <w:pPr>
        <w:tabs>
          <w:tab w:val="left" w:pos="823"/>
        </w:tabs>
      </w:pPr>
      <w:r>
        <w:rPr>
          <w:rFonts w:ascii="MS Gothic" w:eastAsia="MS Gothic" w:hAnsi="MS Gothic" w:hint="eastAsia"/>
        </w:rPr>
        <w:t>☐</w:t>
      </w:r>
      <w:r>
        <w:tab/>
        <w:t>Community Health – please indicate service area</w:t>
      </w:r>
    </w:p>
    <w:p w:rsidR="00860F7B" w:rsidRPr="00430234" w:rsidRDefault="00860F7B" w:rsidP="00860F7B">
      <w:pPr>
        <w:tabs>
          <w:tab w:val="left" w:pos="823"/>
        </w:tabs>
      </w:pPr>
      <w:r>
        <w:rPr>
          <w:rFonts w:ascii="MS Gothic" w:eastAsia="MS Gothic" w:hAnsi="MS Gothic" w:hint="eastAsia"/>
        </w:rPr>
        <w:t>☐</w:t>
      </w:r>
      <w:r>
        <w:tab/>
        <w:t>Mental Health – please indicate service area</w:t>
      </w:r>
    </w:p>
    <w:p w:rsidR="00860F7B" w:rsidRPr="005B614D" w:rsidRDefault="00860F7B" w:rsidP="0027350E">
      <w:pPr>
        <w:pStyle w:val="Heading3"/>
        <w:rPr>
          <w:rFonts w:cs="Arial"/>
        </w:rPr>
      </w:pPr>
      <w:r>
        <w:rPr>
          <w:rFonts w:eastAsia="Arial"/>
        </w:rPr>
        <w:br w:type="column"/>
      </w:r>
    </w:p>
    <w:p w:rsidR="00116988" w:rsidRDefault="00860F7B" w:rsidP="00860F7B">
      <w:pPr>
        <w:pStyle w:val="Heading3"/>
        <w:rPr>
          <w:sz w:val="20"/>
        </w:rPr>
      </w:pPr>
      <w:r>
        <w:t xml:space="preserve">Request </w:t>
      </w:r>
      <w:r>
        <w:rPr>
          <w:sz w:val="24"/>
        </w:rPr>
        <w:br/>
      </w:r>
      <w:r w:rsidRPr="00306F19">
        <w:rPr>
          <w:sz w:val="20"/>
        </w:rPr>
        <w:t xml:space="preserve">If you are unsure about the type of documents </w:t>
      </w:r>
      <w:r w:rsidR="00116988">
        <w:rPr>
          <w:sz w:val="20"/>
        </w:rPr>
        <w:t xml:space="preserve">that are held within </w:t>
      </w:r>
      <w:proofErr w:type="gramStart"/>
      <w:r w:rsidR="00116988">
        <w:rPr>
          <w:sz w:val="20"/>
        </w:rPr>
        <w:t>an</w:t>
      </w:r>
      <w:proofErr w:type="gramEnd"/>
      <w:r w:rsidR="00116988">
        <w:rPr>
          <w:sz w:val="20"/>
        </w:rPr>
        <w:t xml:space="preserve"> medical record </w:t>
      </w:r>
      <w:r w:rsidRPr="00306F19">
        <w:rPr>
          <w:sz w:val="20"/>
        </w:rPr>
        <w:t xml:space="preserve">please contact CAHS </w:t>
      </w:r>
      <w:r>
        <w:rPr>
          <w:sz w:val="20"/>
        </w:rPr>
        <w:t>R</w:t>
      </w:r>
      <w:r w:rsidRPr="00306F19">
        <w:rPr>
          <w:sz w:val="20"/>
        </w:rPr>
        <w:t xml:space="preserve">OI </w:t>
      </w:r>
      <w:r>
        <w:rPr>
          <w:sz w:val="20"/>
        </w:rPr>
        <w:t xml:space="preserve">on 6456 4354 </w:t>
      </w:r>
      <w:r w:rsidRPr="00306F19">
        <w:rPr>
          <w:sz w:val="20"/>
        </w:rPr>
        <w:t>and they will assist you in determining what documents to request.</w:t>
      </w:r>
      <w:r>
        <w:rPr>
          <w:sz w:val="20"/>
        </w:rPr>
        <w:t xml:space="preserve"> </w:t>
      </w:r>
    </w:p>
    <w:p w:rsidR="00860F7B" w:rsidRDefault="00860F7B" w:rsidP="00860F7B">
      <w:pPr>
        <w:pStyle w:val="Heading3"/>
        <w:rPr>
          <w:sz w:val="24"/>
        </w:rPr>
      </w:pPr>
      <w:r>
        <w:rPr>
          <w:color w:val="0076BC"/>
          <w:sz w:val="20"/>
          <w:szCs w:val="20"/>
        </w:rPr>
        <w:t>Please describe the documents you are requesting (include names, dates, location, subject matter or any other information that would assist with identifying the documents). Please specify actual documents rather than entire files. Your reason for access (optional) may assist.</w:t>
      </w:r>
    </w:p>
    <w:p w:rsidR="00860F7B" w:rsidRDefault="00860F7B" w:rsidP="00B76CC9">
      <w:pPr>
        <w:spacing w:after="0" w:line="240" w:lineRule="auto"/>
      </w:pPr>
      <w:r w:rsidRPr="00116988">
        <w:rPr>
          <w:b/>
        </w:rPr>
        <w:t>Subject</w:t>
      </w:r>
      <w:r>
        <w:t xml:space="preserve"> matter of the request:</w:t>
      </w:r>
      <w:r w:rsidRPr="00894F69">
        <w:t xml:space="preserve"> </w:t>
      </w:r>
    </w:p>
    <w:p w:rsidR="00B76CC9" w:rsidRDefault="00B76CC9" w:rsidP="00B76CC9">
      <w:pPr>
        <w:spacing w:after="0" w:line="240" w:lineRule="auto"/>
      </w:pPr>
      <w:r>
        <w:t>(for example, broken leg)</w:t>
      </w:r>
    </w:p>
    <w:p w:rsidR="00B76CC9" w:rsidRDefault="00B76CC9" w:rsidP="00B76CC9">
      <w:pPr>
        <w:spacing w:after="0" w:line="240" w:lineRule="auto"/>
        <w:rPr>
          <w:b/>
        </w:rPr>
      </w:pPr>
    </w:p>
    <w:p w:rsidR="00B76CC9" w:rsidRDefault="00B76CC9" w:rsidP="00B76CC9">
      <w:pPr>
        <w:spacing w:after="0" w:line="240" w:lineRule="auto"/>
        <w:rPr>
          <w:b/>
        </w:rPr>
      </w:pPr>
    </w:p>
    <w:p w:rsidR="00B76CC9" w:rsidRDefault="00860F7B" w:rsidP="00B76CC9">
      <w:pPr>
        <w:spacing w:after="0" w:line="240" w:lineRule="auto"/>
      </w:pPr>
      <w:r w:rsidRPr="00116988">
        <w:rPr>
          <w:b/>
        </w:rPr>
        <w:t>Date/s</w:t>
      </w:r>
      <w:r>
        <w:t xml:space="preserve"> or range of dates of requested information:</w:t>
      </w:r>
    </w:p>
    <w:p w:rsidR="00B76CC9" w:rsidRDefault="00B76CC9" w:rsidP="00B76CC9">
      <w:pPr>
        <w:spacing w:after="0" w:line="240" w:lineRule="auto"/>
      </w:pPr>
      <w:r>
        <w:t>(for example, 01 May 2018 – 30 June 2018)</w:t>
      </w:r>
    </w:p>
    <w:p w:rsidR="00B76CC9" w:rsidRDefault="00B76CC9" w:rsidP="00B76CC9">
      <w:pPr>
        <w:spacing w:after="0" w:line="240" w:lineRule="auto"/>
      </w:pPr>
    </w:p>
    <w:p w:rsidR="00B76CC9" w:rsidRDefault="00B76CC9" w:rsidP="00B76CC9">
      <w:pPr>
        <w:spacing w:after="0" w:line="240" w:lineRule="auto"/>
      </w:pPr>
    </w:p>
    <w:p w:rsidR="00B76CC9" w:rsidRDefault="00860F7B" w:rsidP="00B76CC9">
      <w:pPr>
        <w:spacing w:after="0" w:line="240" w:lineRule="auto"/>
      </w:pPr>
      <w:r>
        <w:t xml:space="preserve">Details of the </w:t>
      </w:r>
      <w:r w:rsidRPr="00116988">
        <w:rPr>
          <w:b/>
        </w:rPr>
        <w:t>specific information</w:t>
      </w:r>
      <w:r>
        <w:t xml:space="preserve"> or </w:t>
      </w:r>
      <w:r w:rsidRPr="00116988">
        <w:rPr>
          <w:b/>
        </w:rPr>
        <w:t>document/s</w:t>
      </w:r>
      <w:r w:rsidR="00B76CC9">
        <w:t xml:space="preserve"> being requested:</w:t>
      </w:r>
    </w:p>
    <w:p w:rsidR="002F25A9" w:rsidRDefault="00860F7B" w:rsidP="00B76CC9">
      <w:pPr>
        <w:spacing w:after="0" w:line="240" w:lineRule="auto"/>
        <w:rPr>
          <w:rFonts w:eastAsiaTheme="majorEastAsia" w:cstheme="majorBidi"/>
          <w:b/>
          <w:bCs/>
          <w:color w:val="0077BD"/>
          <w:sz w:val="20"/>
        </w:rPr>
      </w:pPr>
      <w:r>
        <w:t>(for example</w:t>
      </w:r>
      <w:r w:rsidR="00415783">
        <w:t>,</w:t>
      </w:r>
      <w:r>
        <w:t xml:space="preserve"> discharge summary for Emergency Presentation</w:t>
      </w:r>
      <w:r w:rsidR="00415783">
        <w:t>, operation report</w:t>
      </w:r>
      <w:r w:rsidR="00B76CC9">
        <w:t xml:space="preserve"> and </w:t>
      </w:r>
      <w:r w:rsidR="00415783">
        <w:t>follow up Orthopaedic</w:t>
      </w:r>
      <w:r w:rsidR="00B76CC9">
        <w:t xml:space="preserve"> appointment</w:t>
      </w:r>
      <w:r w:rsidR="00415783">
        <w:t>s</w:t>
      </w:r>
      <w:r w:rsidR="00116988">
        <w:t>)</w:t>
      </w:r>
      <w:r w:rsidR="00116988">
        <w:br w:type="column"/>
      </w:r>
      <w:r w:rsidRPr="00116988">
        <w:rPr>
          <w:rFonts w:eastAsiaTheme="majorEastAsia" w:cstheme="majorBidi"/>
          <w:b/>
          <w:bCs/>
          <w:color w:val="0077BD"/>
          <w:sz w:val="26"/>
        </w:rPr>
        <w:lastRenderedPageBreak/>
        <w:t>Administrative release (AR) of information</w:t>
      </w:r>
      <w:r w:rsidRPr="00116988">
        <w:rPr>
          <w:rFonts w:eastAsiaTheme="majorEastAsia" w:cstheme="majorBidi"/>
          <w:b/>
          <w:bCs/>
          <w:color w:val="0077BD"/>
          <w:sz w:val="26"/>
        </w:rPr>
        <w:br/>
      </w:r>
      <w:r w:rsidRPr="00116988">
        <w:rPr>
          <w:rFonts w:eastAsiaTheme="majorEastAsia" w:cstheme="majorBidi"/>
          <w:b/>
          <w:bCs/>
          <w:color w:val="0077BD"/>
          <w:sz w:val="20"/>
        </w:rPr>
        <w:t>AR is a less formal way of accessing information than the process prescribed by Freedom of Information Act 1992, however not always possible. The decision regarding the release of documents is at the discretion of the ROI Coordinator, CAHS.</w:t>
      </w:r>
      <w:r w:rsidR="002F25A9">
        <w:rPr>
          <w:rFonts w:eastAsiaTheme="majorEastAsia" w:cstheme="majorBidi"/>
          <w:b/>
          <w:bCs/>
          <w:color w:val="0077BD"/>
          <w:sz w:val="20"/>
        </w:rPr>
        <w:t xml:space="preserve"> C</w:t>
      </w:r>
      <w:r w:rsidRPr="002F25A9">
        <w:rPr>
          <w:rFonts w:eastAsiaTheme="majorEastAsia" w:cstheme="majorBidi"/>
          <w:b/>
          <w:bCs/>
          <w:color w:val="0077BD"/>
          <w:sz w:val="20"/>
        </w:rPr>
        <w:t xml:space="preserve">hild and Adolescent Health Service may consider releasing your personal health information administratively. </w:t>
      </w:r>
    </w:p>
    <w:p w:rsidR="00415783" w:rsidRDefault="00415783" w:rsidP="00B76CC9">
      <w:pPr>
        <w:spacing w:after="0" w:line="240" w:lineRule="auto"/>
        <w:rPr>
          <w:rFonts w:eastAsiaTheme="majorEastAsia" w:cstheme="majorBidi"/>
          <w:b/>
          <w:bCs/>
          <w:color w:val="0077BD"/>
          <w:sz w:val="20"/>
        </w:rPr>
      </w:pPr>
    </w:p>
    <w:p w:rsidR="00860F7B" w:rsidRDefault="00860F7B" w:rsidP="002F25A9">
      <w:pPr>
        <w:rPr>
          <w:rFonts w:cs="Arial"/>
        </w:rPr>
      </w:pPr>
      <w:r w:rsidRPr="002F25A9">
        <w:rPr>
          <w:rFonts w:cs="Arial"/>
        </w:rPr>
        <w:t>If you agree for Admin</w:t>
      </w:r>
      <w:r w:rsidR="002F25A9">
        <w:rPr>
          <w:rFonts w:cs="Arial"/>
        </w:rPr>
        <w:t>istrative Release please tick</w:t>
      </w:r>
      <w:r w:rsidRPr="002F25A9">
        <w:rPr>
          <w:rFonts w:cs="Arial"/>
        </w:rPr>
        <w:t xml:space="preserve"> the box</w:t>
      </w:r>
      <w:r w:rsidR="002F25A9" w:rsidRPr="002F25A9">
        <w:rPr>
          <w:rFonts w:cs="Arial"/>
        </w:rPr>
        <w:t>.</w:t>
      </w:r>
    </w:p>
    <w:p w:rsidR="00860F7B" w:rsidRPr="00306F19" w:rsidRDefault="00860F7B" w:rsidP="00860F7B">
      <w:pPr>
        <w:ind w:right="409"/>
        <w:rPr>
          <w:rFonts w:eastAsia="Arial" w:cs="Arial"/>
        </w:rPr>
      </w:pPr>
      <w:r w:rsidRPr="00306F19">
        <w:rPr>
          <w:rFonts w:ascii="MS Gothic" w:eastAsia="MS Gothic" w:hAnsi="MS Gothic" w:cs="Arial" w:hint="eastAsia"/>
        </w:rPr>
        <w:t>☐</w:t>
      </w:r>
      <w:r w:rsidRPr="00306F19">
        <w:rPr>
          <w:rFonts w:cs="Arial"/>
        </w:rPr>
        <w:t xml:space="preserve"> I consent to the release of my CAHS medical record via the Administration Release</w:t>
      </w:r>
      <w:r w:rsidRPr="00306F19">
        <w:rPr>
          <w:rFonts w:cs="Arial"/>
          <w:spacing w:val="22"/>
        </w:rPr>
        <w:t xml:space="preserve"> </w:t>
      </w:r>
      <w:r w:rsidRPr="00306F19">
        <w:rPr>
          <w:rFonts w:cs="Arial"/>
        </w:rPr>
        <w:t>process.</w:t>
      </w:r>
    </w:p>
    <w:p w:rsidR="00860F7B" w:rsidRPr="00306F19" w:rsidRDefault="00860F7B" w:rsidP="00860F7B">
      <w:pPr>
        <w:pStyle w:val="Heading3"/>
      </w:pPr>
      <w:r>
        <w:t xml:space="preserve">Personal information </w:t>
      </w:r>
      <w:r>
        <w:br/>
      </w:r>
      <w:r w:rsidRPr="002E2A5D">
        <w:rPr>
          <w:i/>
          <w:sz w:val="20"/>
        </w:rPr>
        <w:t>Please note:</w:t>
      </w:r>
      <w:r w:rsidRPr="00306F19">
        <w:rPr>
          <w:rFonts w:eastAsiaTheme="minorHAnsi" w:cstheme="minorBidi"/>
          <w:bCs w:val="0"/>
          <w:color w:val="auto"/>
          <w:sz w:val="10"/>
        </w:rPr>
        <w:t xml:space="preserve"> </w:t>
      </w:r>
      <w:r w:rsidRPr="00306F19">
        <w:rPr>
          <w:sz w:val="20"/>
        </w:rPr>
        <w:t>if you tick any of the below boxes this means that the agency may not need to consult as widely, which means applications may be dealt with quicker</w:t>
      </w:r>
      <w:r>
        <w:rPr>
          <w:sz w:val="20"/>
        </w:rPr>
        <w:t xml:space="preserve"> and incur lower charges</w:t>
      </w:r>
    </w:p>
    <w:p w:rsidR="00860F7B" w:rsidRPr="005B614D" w:rsidRDefault="00860F7B" w:rsidP="00860F7B">
      <w:pPr>
        <w:ind w:left="720" w:hanging="720"/>
        <w:rPr>
          <w:rFonts w:cs="Arial"/>
          <w:sz w:val="18"/>
        </w:rPr>
      </w:pPr>
      <w:r>
        <w:rPr>
          <w:rFonts w:ascii="MS Gothic" w:eastAsia="MS Gothic" w:hAnsi="MS Gothic" w:cs="Arial" w:hint="eastAsia"/>
        </w:rPr>
        <w:t>☐</w:t>
      </w:r>
      <w:r>
        <w:rPr>
          <w:rFonts w:cs="Arial"/>
        </w:rPr>
        <w:tab/>
      </w:r>
      <w:r w:rsidRPr="005B614D">
        <w:rPr>
          <w:rFonts w:cs="Arial"/>
        </w:rPr>
        <w:t xml:space="preserve">I consent to all ‘personal information’ of WA state and local government officers being deleted from the requested document/s </w:t>
      </w:r>
      <w:r>
        <w:rPr>
          <w:rFonts w:cs="Arial"/>
        </w:rPr>
        <w:br/>
      </w:r>
      <w:r w:rsidRPr="005B614D">
        <w:rPr>
          <w:rFonts w:cs="Arial"/>
          <w:sz w:val="18"/>
        </w:rPr>
        <w:t xml:space="preserve">(information that would be removed includes </w:t>
      </w:r>
      <w:r>
        <w:rPr>
          <w:rFonts w:cs="Arial"/>
          <w:sz w:val="18"/>
        </w:rPr>
        <w:t xml:space="preserve">name and </w:t>
      </w:r>
      <w:r w:rsidRPr="005B614D">
        <w:rPr>
          <w:rFonts w:cs="Arial"/>
          <w:sz w:val="18"/>
        </w:rPr>
        <w:t xml:space="preserve">signatures of state </w:t>
      </w:r>
      <w:r>
        <w:rPr>
          <w:rFonts w:cs="Arial"/>
          <w:sz w:val="18"/>
        </w:rPr>
        <w:t xml:space="preserve">and local </w:t>
      </w:r>
      <w:r w:rsidRPr="005B614D">
        <w:rPr>
          <w:rFonts w:cs="Arial"/>
          <w:sz w:val="18"/>
        </w:rPr>
        <w:t xml:space="preserve">government officers </w:t>
      </w:r>
      <w:r>
        <w:rPr>
          <w:rFonts w:cs="Arial"/>
          <w:sz w:val="18"/>
        </w:rPr>
        <w:t xml:space="preserve">contact details and </w:t>
      </w:r>
      <w:r w:rsidRPr="005B614D">
        <w:rPr>
          <w:rFonts w:cs="Arial"/>
          <w:sz w:val="18"/>
        </w:rPr>
        <w:t>position titles)</w:t>
      </w:r>
    </w:p>
    <w:p w:rsidR="00860F7B" w:rsidRPr="005B614D" w:rsidRDefault="00860F7B" w:rsidP="00860F7B">
      <w:pPr>
        <w:ind w:left="720" w:hanging="720"/>
        <w:rPr>
          <w:rFonts w:cs="Arial"/>
        </w:rPr>
      </w:pPr>
      <w:r>
        <w:rPr>
          <w:rFonts w:ascii="MS Gothic" w:eastAsia="MS Gothic" w:hAnsi="MS Gothic" w:cs="Arial" w:hint="eastAsia"/>
        </w:rPr>
        <w:t>☐</w:t>
      </w:r>
      <w:r>
        <w:rPr>
          <w:rFonts w:cs="Arial"/>
        </w:rPr>
        <w:tab/>
      </w:r>
      <w:r w:rsidRPr="005B614D">
        <w:rPr>
          <w:rFonts w:cs="Arial"/>
        </w:rPr>
        <w:t xml:space="preserve">I consent to all ‘prescribed details’ of this agency’s officers being deleted from the requested document/s </w:t>
      </w:r>
      <w:r w:rsidRPr="005B614D">
        <w:rPr>
          <w:rFonts w:cs="Arial"/>
          <w:sz w:val="18"/>
        </w:rPr>
        <w:t>(information that would be removed includes names and position titles of this agency’s officers)</w:t>
      </w:r>
    </w:p>
    <w:p w:rsidR="00860F7B" w:rsidRPr="00306F19" w:rsidRDefault="00860F7B" w:rsidP="00860F7B">
      <w:pPr>
        <w:ind w:left="720" w:hanging="720"/>
        <w:rPr>
          <w:rFonts w:cs="Arial"/>
          <w:sz w:val="18"/>
        </w:rPr>
      </w:pPr>
      <w:r>
        <w:rPr>
          <w:rFonts w:ascii="MS Gothic" w:eastAsia="MS Gothic" w:hAnsi="MS Gothic" w:cs="Arial" w:hint="eastAsia"/>
        </w:rPr>
        <w:t>☐</w:t>
      </w:r>
      <w:r>
        <w:rPr>
          <w:rFonts w:cs="Arial"/>
        </w:rPr>
        <w:tab/>
      </w:r>
      <w:r w:rsidRPr="005B614D">
        <w:rPr>
          <w:rFonts w:cs="Arial"/>
        </w:rPr>
        <w:t xml:space="preserve">I consent </w:t>
      </w:r>
      <w:r>
        <w:rPr>
          <w:rFonts w:cs="Arial"/>
        </w:rPr>
        <w:t xml:space="preserve">to </w:t>
      </w:r>
      <w:r w:rsidRPr="005B614D">
        <w:rPr>
          <w:rFonts w:cs="Arial"/>
        </w:rPr>
        <w:t>my name be</w:t>
      </w:r>
      <w:r>
        <w:rPr>
          <w:rFonts w:cs="Arial"/>
        </w:rPr>
        <w:t>ing disclosed to any third parties that are</w:t>
      </w:r>
      <w:r w:rsidRPr="005B614D">
        <w:rPr>
          <w:rFonts w:cs="Arial"/>
        </w:rPr>
        <w:t xml:space="preserve"> consulted </w:t>
      </w:r>
      <w:r>
        <w:rPr>
          <w:rFonts w:cs="Arial"/>
        </w:rPr>
        <w:br/>
      </w:r>
      <w:r w:rsidRPr="005B614D">
        <w:rPr>
          <w:rFonts w:cs="Arial"/>
          <w:sz w:val="18"/>
        </w:rPr>
        <w:t>(as required by sec</w:t>
      </w:r>
      <w:r>
        <w:rPr>
          <w:rFonts w:cs="Arial"/>
          <w:sz w:val="18"/>
        </w:rPr>
        <w:t xml:space="preserve">tions 32 and 33 of the FOI Act, </w:t>
      </w:r>
      <w:r w:rsidRPr="005B614D">
        <w:rPr>
          <w:rFonts w:cs="Arial"/>
          <w:sz w:val="18"/>
        </w:rPr>
        <w:t>providing this information to third parties who ask for it enables the consultation process to be finalised more efficiently and quickly as third parties are generally more willing to consent to the release of personal and/or business information if they are aware of who the access applicant is)</w:t>
      </w:r>
    </w:p>
    <w:p w:rsidR="0027350E" w:rsidRPr="002E2A5D" w:rsidRDefault="0027350E" w:rsidP="0027350E">
      <w:pPr>
        <w:pStyle w:val="Heading3"/>
        <w:rPr>
          <w:rFonts w:eastAsia="Arial"/>
        </w:rPr>
      </w:pPr>
      <w:r>
        <w:rPr>
          <w:rFonts w:eastAsia="Arial"/>
        </w:rPr>
        <w:t>Information type (category of request, choose one)</w:t>
      </w:r>
      <w:r>
        <w:rPr>
          <w:rFonts w:eastAsia="Arial"/>
        </w:rPr>
        <w:br/>
      </w:r>
      <w:r w:rsidRPr="00306F19">
        <w:rPr>
          <w:sz w:val="20"/>
        </w:rPr>
        <w:t xml:space="preserve">If you are unsure if your application is personal or non-personal, please contact the CAHS </w:t>
      </w:r>
      <w:r>
        <w:rPr>
          <w:sz w:val="20"/>
        </w:rPr>
        <w:t>R</w:t>
      </w:r>
      <w:r w:rsidRPr="00306F19">
        <w:rPr>
          <w:sz w:val="20"/>
        </w:rPr>
        <w:t>OI Department on (08) 6456 4354 for assistance.</w:t>
      </w:r>
    </w:p>
    <w:p w:rsidR="0027350E" w:rsidRPr="005B614D" w:rsidRDefault="0027350E" w:rsidP="0027350E">
      <w:pPr>
        <w:rPr>
          <w:rFonts w:cs="Arial"/>
        </w:rPr>
      </w:pPr>
      <w:r>
        <w:rPr>
          <w:rFonts w:ascii="MS Gothic" w:eastAsia="MS Gothic" w:hAnsi="MS Gothic" w:cs="Arial" w:hint="eastAsia"/>
        </w:rPr>
        <w:t>☐</w:t>
      </w:r>
      <w:r w:rsidRPr="005B614D">
        <w:rPr>
          <w:rFonts w:cs="Arial"/>
        </w:rPr>
        <w:t xml:space="preserve"> </w:t>
      </w:r>
      <w:r w:rsidRPr="005B614D">
        <w:rPr>
          <w:rFonts w:cs="Arial"/>
        </w:rPr>
        <w:tab/>
        <w:t>Personal information</w:t>
      </w:r>
      <w:r w:rsidRPr="005B614D">
        <w:rPr>
          <w:rFonts w:cs="Arial"/>
          <w:b/>
        </w:rPr>
        <w:t xml:space="preserve"> </w:t>
      </w:r>
      <w:r w:rsidRPr="005B614D">
        <w:rPr>
          <w:rFonts w:cs="Arial"/>
        </w:rPr>
        <w:t>(there is no charge for requests for only personal information)</w:t>
      </w:r>
    </w:p>
    <w:p w:rsidR="0027350E" w:rsidRPr="005B614D" w:rsidRDefault="0027350E" w:rsidP="0027350E">
      <w:pPr>
        <w:rPr>
          <w:rFonts w:cs="Arial"/>
        </w:rPr>
      </w:pPr>
      <w:r>
        <w:rPr>
          <w:rFonts w:ascii="MS Gothic" w:eastAsia="MS Gothic" w:hAnsi="MS Gothic" w:cs="Arial" w:hint="eastAsia"/>
        </w:rPr>
        <w:t>☐</w:t>
      </w:r>
      <w:r>
        <w:rPr>
          <w:rFonts w:cs="Arial"/>
        </w:rPr>
        <w:tab/>
      </w:r>
      <w:r w:rsidRPr="005B614D">
        <w:rPr>
          <w:rFonts w:cs="Arial"/>
        </w:rPr>
        <w:t>Non-personal information</w:t>
      </w:r>
      <w:r>
        <w:rPr>
          <w:rFonts w:cs="Arial"/>
        </w:rPr>
        <w:t xml:space="preserve"> (fees apply)</w:t>
      </w:r>
    </w:p>
    <w:p w:rsidR="0027350E" w:rsidRPr="005B614D" w:rsidRDefault="0027350E" w:rsidP="0027350E">
      <w:pPr>
        <w:rPr>
          <w:rFonts w:cs="Arial"/>
        </w:rPr>
      </w:pPr>
      <w:r>
        <w:rPr>
          <w:rFonts w:cs="Arial"/>
        </w:rPr>
        <w:t>‘P</w:t>
      </w:r>
      <w:r w:rsidRPr="005B614D">
        <w:rPr>
          <w:rFonts w:cs="Arial"/>
        </w:rPr>
        <w:t xml:space="preserve">ersonal information’ of third parties </w:t>
      </w:r>
      <w:r>
        <w:rPr>
          <w:rFonts w:cs="Arial"/>
        </w:rPr>
        <w:t xml:space="preserve">will be </w:t>
      </w:r>
      <w:r w:rsidRPr="005B614D">
        <w:rPr>
          <w:rFonts w:cs="Arial"/>
        </w:rPr>
        <w:t>dele</w:t>
      </w:r>
      <w:r>
        <w:rPr>
          <w:rFonts w:cs="Arial"/>
        </w:rPr>
        <w:t>ted from the requested document</w:t>
      </w:r>
      <w:r w:rsidRPr="005B614D">
        <w:rPr>
          <w:rFonts w:cs="Arial"/>
        </w:rPr>
        <w:t xml:space="preserve">s </w:t>
      </w:r>
      <w:r>
        <w:rPr>
          <w:rFonts w:cs="Arial"/>
        </w:rPr>
        <w:t>if the application is for personal information</w:t>
      </w:r>
      <w:r>
        <w:rPr>
          <w:rFonts w:cs="Arial"/>
        </w:rPr>
        <w:br/>
      </w:r>
      <w:r w:rsidRPr="005B614D">
        <w:rPr>
          <w:rFonts w:cs="Arial"/>
          <w:sz w:val="18"/>
        </w:rPr>
        <w:t>(information that would be removed includes names, contact details, signatures and identifying information of third parties that are not local government officers)</w:t>
      </w:r>
    </w:p>
    <w:p w:rsidR="00860F7B" w:rsidRDefault="00860F7B" w:rsidP="00860F7B">
      <w:pPr>
        <w:rPr>
          <w:rFonts w:cs="Arial"/>
          <w:b/>
        </w:rPr>
      </w:pPr>
      <w:r w:rsidRPr="005B614D">
        <w:rPr>
          <w:rFonts w:cs="Arial"/>
          <w:b/>
        </w:rPr>
        <w:t xml:space="preserve">To complete the </w:t>
      </w:r>
      <w:r>
        <w:rPr>
          <w:rFonts w:cs="Arial"/>
          <w:b/>
        </w:rPr>
        <w:t>R</w:t>
      </w:r>
      <w:r w:rsidRPr="005B614D">
        <w:rPr>
          <w:rFonts w:cs="Arial"/>
          <w:b/>
        </w:rPr>
        <w:t>OI application</w:t>
      </w:r>
      <w:r>
        <w:rPr>
          <w:rFonts w:cs="Arial"/>
          <w:b/>
        </w:rPr>
        <w:t>,</w:t>
      </w:r>
      <w:r w:rsidR="002F25A9">
        <w:rPr>
          <w:rFonts w:cs="Arial"/>
          <w:b/>
        </w:rPr>
        <w:t xml:space="preserve"> please sign, date </w:t>
      </w:r>
      <w:r w:rsidRPr="005B614D">
        <w:rPr>
          <w:rFonts w:cs="Arial"/>
          <w:b/>
        </w:rPr>
        <w:t xml:space="preserve">below and lodge with </w:t>
      </w:r>
      <w:r w:rsidR="002F25A9">
        <w:rPr>
          <w:rFonts w:cs="Arial"/>
          <w:b/>
        </w:rPr>
        <w:t>CAHS</w:t>
      </w:r>
      <w:r>
        <w:rPr>
          <w:rFonts w:cs="Arial"/>
          <w:b/>
        </w:rPr>
        <w:t>.</w:t>
      </w:r>
    </w:p>
    <w:p w:rsidR="002F25A9" w:rsidRPr="002F25A9" w:rsidRDefault="002F25A9" w:rsidP="00860F7B">
      <w:pPr>
        <w:rPr>
          <w:rFonts w:cs="Arial"/>
          <w:b/>
        </w:rPr>
      </w:pPr>
    </w:p>
    <w:p w:rsidR="00860F7B" w:rsidRPr="002F25A9" w:rsidRDefault="00860F7B" w:rsidP="002F25A9">
      <w:pPr>
        <w:tabs>
          <w:tab w:val="left" w:pos="6946"/>
        </w:tabs>
        <w:rPr>
          <w:rFonts w:cs="Arial"/>
          <w:b/>
          <w:u w:val="single"/>
        </w:rPr>
      </w:pPr>
      <w:r w:rsidRPr="002F25A9">
        <w:rPr>
          <w:rFonts w:cs="Arial"/>
          <w:b/>
        </w:rPr>
        <w:t>Applicant signature:</w:t>
      </w:r>
      <w:r w:rsidR="002F25A9">
        <w:rPr>
          <w:rFonts w:cs="Arial"/>
          <w:b/>
        </w:rPr>
        <w:tab/>
      </w:r>
      <w:r w:rsidRPr="002F25A9">
        <w:rPr>
          <w:rFonts w:cs="Arial"/>
          <w:b/>
        </w:rPr>
        <w:t xml:space="preserve">Date: </w:t>
      </w:r>
    </w:p>
    <w:p w:rsidR="00860F7B" w:rsidRPr="00306F19" w:rsidRDefault="00860F7B" w:rsidP="00860F7B">
      <w:pPr>
        <w:pStyle w:val="Heading3"/>
        <w:rPr>
          <w:b w:val="0"/>
        </w:rPr>
      </w:pPr>
      <w:r w:rsidRPr="00306F19">
        <w:lastRenderedPageBreak/>
        <w:t xml:space="preserve">Lodging an </w:t>
      </w:r>
      <w:r w:rsidR="006C5BF5">
        <w:t>a</w:t>
      </w:r>
      <w:bookmarkStart w:id="0" w:name="_GoBack"/>
      <w:bookmarkEnd w:id="0"/>
      <w:r w:rsidRPr="00306F19">
        <w:t>pplication</w:t>
      </w:r>
      <w:r w:rsidRPr="00306F19">
        <w:br/>
      </w:r>
      <w:r w:rsidRPr="00306F19">
        <w:rPr>
          <w:sz w:val="20"/>
        </w:rPr>
        <w:t>(application form and</w:t>
      </w:r>
      <w:r>
        <w:rPr>
          <w:sz w:val="20"/>
        </w:rPr>
        <w:t xml:space="preserve"> certified identification)</w:t>
      </w:r>
    </w:p>
    <w:p w:rsidR="00860F7B" w:rsidRPr="00306F19" w:rsidRDefault="00860F7B" w:rsidP="00860F7B">
      <w:pPr>
        <w:pStyle w:val="ListParagraph"/>
        <w:widowControl w:val="0"/>
        <w:tabs>
          <w:tab w:val="left" w:pos="934"/>
        </w:tabs>
        <w:ind w:left="0"/>
        <w:contextualSpacing w:val="0"/>
        <w:rPr>
          <w:rFonts w:eastAsia="Arial" w:cs="Arial"/>
        </w:rPr>
      </w:pPr>
      <w:r>
        <w:rPr>
          <w:rFonts w:eastAsia="Arial" w:cs="Arial"/>
        </w:rPr>
        <w:t>R</w:t>
      </w:r>
      <w:r w:rsidRPr="002D3816">
        <w:rPr>
          <w:rFonts w:eastAsia="Arial" w:cs="Arial"/>
        </w:rPr>
        <w:t>OI applications cannot begin being processed until the</w:t>
      </w:r>
      <w:r>
        <w:rPr>
          <w:rFonts w:eastAsia="Arial" w:cs="Arial"/>
        </w:rPr>
        <w:t xml:space="preserve"> application </w:t>
      </w:r>
      <w:r w:rsidRPr="002D3816">
        <w:rPr>
          <w:rFonts w:eastAsia="Arial" w:cs="Arial"/>
        </w:rPr>
        <w:t>form, certified identification and payment of the application fee (if applicable) have been received.</w:t>
      </w:r>
    </w:p>
    <w:p w:rsidR="00860F7B" w:rsidRPr="00306F19" w:rsidRDefault="00860F7B" w:rsidP="00860F7B">
      <w:pPr>
        <w:pStyle w:val="ListParagraph"/>
        <w:widowControl w:val="0"/>
        <w:numPr>
          <w:ilvl w:val="0"/>
          <w:numId w:val="2"/>
        </w:numPr>
        <w:tabs>
          <w:tab w:val="left" w:pos="934"/>
        </w:tabs>
        <w:spacing w:after="0" w:line="240" w:lineRule="auto"/>
        <w:rPr>
          <w:rFonts w:eastAsia="Arial" w:cs="Arial"/>
        </w:rPr>
      </w:pPr>
      <w:r w:rsidRPr="00306F19">
        <w:rPr>
          <w:rFonts w:cs="Arial"/>
        </w:rPr>
        <w:t>Please provide sufficient information to enable the correct documents to be</w:t>
      </w:r>
      <w:r w:rsidRPr="00306F19">
        <w:rPr>
          <w:rFonts w:cs="Arial"/>
          <w:spacing w:val="-31"/>
        </w:rPr>
        <w:t xml:space="preserve"> </w:t>
      </w:r>
      <w:r w:rsidRPr="00306F19">
        <w:rPr>
          <w:rFonts w:cs="Arial"/>
        </w:rPr>
        <w:t>identified</w:t>
      </w:r>
    </w:p>
    <w:p w:rsidR="00860F7B" w:rsidRPr="00306F19" w:rsidRDefault="00860F7B" w:rsidP="00860F7B">
      <w:pPr>
        <w:pStyle w:val="ListParagraph"/>
        <w:widowControl w:val="0"/>
        <w:numPr>
          <w:ilvl w:val="0"/>
          <w:numId w:val="2"/>
        </w:numPr>
        <w:tabs>
          <w:tab w:val="left" w:pos="934"/>
        </w:tabs>
        <w:spacing w:after="0" w:line="240" w:lineRule="auto"/>
        <w:rPr>
          <w:rFonts w:eastAsia="Arial" w:cs="Arial"/>
        </w:rPr>
      </w:pPr>
      <w:r w:rsidRPr="00306F19">
        <w:rPr>
          <w:rFonts w:cs="Arial"/>
        </w:rPr>
        <w:t>Provide a copy of certified identification</w:t>
      </w:r>
    </w:p>
    <w:p w:rsidR="00860F7B" w:rsidRPr="00306F19" w:rsidRDefault="00860F7B" w:rsidP="00860F7B">
      <w:pPr>
        <w:pStyle w:val="ListParagraph"/>
        <w:widowControl w:val="0"/>
        <w:numPr>
          <w:ilvl w:val="0"/>
          <w:numId w:val="2"/>
        </w:numPr>
        <w:tabs>
          <w:tab w:val="left" w:pos="934"/>
        </w:tabs>
        <w:spacing w:after="0" w:line="240" w:lineRule="auto"/>
        <w:rPr>
          <w:rFonts w:eastAsia="Arial" w:cs="Arial"/>
        </w:rPr>
      </w:pPr>
      <w:r w:rsidRPr="00306F19">
        <w:rPr>
          <w:rFonts w:cs="Arial"/>
        </w:rPr>
        <w:t>Provide an Australian address where documents can be</w:t>
      </w:r>
      <w:r w:rsidRPr="00306F19">
        <w:rPr>
          <w:rFonts w:cs="Arial"/>
          <w:spacing w:val="-12"/>
        </w:rPr>
        <w:t xml:space="preserve"> </w:t>
      </w:r>
      <w:r w:rsidRPr="00306F19">
        <w:rPr>
          <w:rFonts w:cs="Arial"/>
        </w:rPr>
        <w:t>sent</w:t>
      </w:r>
    </w:p>
    <w:p w:rsidR="00860F7B" w:rsidRPr="00306F19" w:rsidRDefault="00860F7B" w:rsidP="00860F7B">
      <w:pPr>
        <w:pStyle w:val="ListParagraph"/>
        <w:widowControl w:val="0"/>
        <w:numPr>
          <w:ilvl w:val="0"/>
          <w:numId w:val="2"/>
        </w:numPr>
        <w:tabs>
          <w:tab w:val="left" w:pos="934"/>
        </w:tabs>
        <w:spacing w:after="0" w:line="240" w:lineRule="auto"/>
        <w:ind w:right="241"/>
        <w:rPr>
          <w:rFonts w:eastAsia="Arial" w:cs="Arial"/>
        </w:rPr>
      </w:pPr>
      <w:r w:rsidRPr="00306F19">
        <w:rPr>
          <w:rFonts w:cs="Arial"/>
        </w:rPr>
        <w:t xml:space="preserve">If you are seeking documents on behalf of another person, you will need written authorisation </w:t>
      </w:r>
    </w:p>
    <w:p w:rsidR="00860F7B" w:rsidRPr="00306F19" w:rsidRDefault="00860F7B" w:rsidP="00860F7B">
      <w:pPr>
        <w:pStyle w:val="ListParagraph"/>
        <w:widowControl w:val="0"/>
        <w:numPr>
          <w:ilvl w:val="0"/>
          <w:numId w:val="2"/>
        </w:numPr>
        <w:tabs>
          <w:tab w:val="left" w:pos="934"/>
        </w:tabs>
        <w:spacing w:after="0" w:line="240" w:lineRule="auto"/>
        <w:ind w:right="241"/>
        <w:rPr>
          <w:rFonts w:eastAsia="Arial" w:cs="Arial"/>
        </w:rPr>
      </w:pPr>
      <w:r w:rsidRPr="00306F19">
        <w:rPr>
          <w:rFonts w:cs="Arial"/>
        </w:rPr>
        <w:t>Your application will be dealt with as soon as practicable and within the time specified in the FOI Act (45 days after a valid application is received)</w:t>
      </w:r>
      <w:r>
        <w:rPr>
          <w:rFonts w:cs="Arial"/>
        </w:rPr>
        <w:t>.</w:t>
      </w:r>
    </w:p>
    <w:p w:rsidR="00860F7B" w:rsidRPr="00306F19" w:rsidRDefault="00860F7B" w:rsidP="00860F7B">
      <w:pPr>
        <w:pStyle w:val="ListParagraph"/>
        <w:widowControl w:val="0"/>
        <w:tabs>
          <w:tab w:val="left" w:pos="934"/>
        </w:tabs>
        <w:spacing w:after="0" w:line="240" w:lineRule="auto"/>
        <w:ind w:right="241"/>
        <w:rPr>
          <w:rFonts w:eastAsia="Arial" w:cs="Arial"/>
        </w:rPr>
      </w:pPr>
    </w:p>
    <w:p w:rsidR="00860F7B" w:rsidRPr="00306F19" w:rsidRDefault="00860F7B" w:rsidP="00860F7B">
      <w:pPr>
        <w:rPr>
          <w:szCs w:val="24"/>
        </w:rPr>
      </w:pPr>
      <w:r w:rsidRPr="00306F19">
        <w:rPr>
          <w:szCs w:val="24"/>
        </w:rPr>
        <w:t xml:space="preserve">For your application to be processed, please return this form by one of the following methods with a copy of your current </w:t>
      </w:r>
      <w:r w:rsidRPr="00306F19">
        <w:rPr>
          <w:b/>
          <w:i/>
          <w:szCs w:val="24"/>
        </w:rPr>
        <w:t>certified photo</w:t>
      </w:r>
      <w:r w:rsidRPr="00306F19">
        <w:rPr>
          <w:b/>
          <w:i/>
          <w:spacing w:val="-5"/>
          <w:szCs w:val="24"/>
        </w:rPr>
        <w:t xml:space="preserve"> </w:t>
      </w:r>
      <w:r>
        <w:rPr>
          <w:b/>
          <w:i/>
          <w:szCs w:val="24"/>
        </w:rPr>
        <w:t>identifi</w:t>
      </w:r>
      <w:r w:rsidRPr="00306F19">
        <w:rPr>
          <w:b/>
          <w:i/>
          <w:szCs w:val="24"/>
        </w:rPr>
        <w:t>cation</w:t>
      </w:r>
      <w:r>
        <w:rPr>
          <w:b/>
          <w:i/>
          <w:szCs w:val="24"/>
        </w:rPr>
        <w:t xml:space="preserve"> (see below for detail)</w:t>
      </w:r>
      <w:r w:rsidRPr="00306F19">
        <w:rPr>
          <w:szCs w:val="24"/>
        </w:rPr>
        <w:t>:</w:t>
      </w:r>
    </w:p>
    <w:p w:rsidR="00860F7B" w:rsidRPr="00306F19" w:rsidRDefault="00860F7B" w:rsidP="00860F7B">
      <w:pPr>
        <w:rPr>
          <w:rFonts w:eastAsia="Arial"/>
          <w:szCs w:val="24"/>
        </w:rPr>
      </w:pPr>
      <w:r w:rsidRPr="00306F19">
        <w:rPr>
          <w:b/>
          <w:szCs w:val="24"/>
        </w:rPr>
        <w:t>By</w:t>
      </w:r>
      <w:r w:rsidRPr="00306F19">
        <w:rPr>
          <w:b/>
          <w:spacing w:val="-1"/>
          <w:szCs w:val="24"/>
        </w:rPr>
        <w:t xml:space="preserve"> </w:t>
      </w:r>
      <w:r>
        <w:rPr>
          <w:b/>
          <w:szCs w:val="24"/>
        </w:rPr>
        <w:t>e</w:t>
      </w:r>
      <w:r w:rsidRPr="00306F19">
        <w:rPr>
          <w:b/>
          <w:szCs w:val="24"/>
        </w:rPr>
        <w:t>mail:</w:t>
      </w:r>
      <w:r w:rsidRPr="00306F19">
        <w:rPr>
          <w:b/>
          <w:szCs w:val="24"/>
        </w:rPr>
        <w:tab/>
      </w:r>
      <w:hyperlink r:id="rId11" w:history="1">
        <w:r w:rsidRPr="0057375B">
          <w:rPr>
            <w:rStyle w:val="Hyperlink"/>
            <w:szCs w:val="24"/>
          </w:rPr>
          <w:t>CAHS.ROI@health.wa.gov.au</w:t>
        </w:r>
      </w:hyperlink>
      <w:r>
        <w:rPr>
          <w:szCs w:val="24"/>
        </w:rPr>
        <w:t xml:space="preserve"> </w:t>
      </w:r>
    </w:p>
    <w:p w:rsidR="00860F7B" w:rsidRDefault="00860F7B" w:rsidP="00860F7B">
      <w:pPr>
        <w:spacing w:after="0"/>
        <w:ind w:left="1440" w:hanging="1440"/>
        <w:rPr>
          <w:szCs w:val="24"/>
        </w:rPr>
      </w:pPr>
      <w:r w:rsidRPr="00306F19">
        <w:rPr>
          <w:b/>
          <w:szCs w:val="24"/>
        </w:rPr>
        <w:t>By</w:t>
      </w:r>
      <w:r w:rsidRPr="00306F19">
        <w:rPr>
          <w:b/>
          <w:spacing w:val="-2"/>
          <w:szCs w:val="24"/>
        </w:rPr>
        <w:t xml:space="preserve"> </w:t>
      </w:r>
      <w:r>
        <w:rPr>
          <w:b/>
          <w:szCs w:val="24"/>
        </w:rPr>
        <w:t>m</w:t>
      </w:r>
      <w:r w:rsidRPr="00306F19">
        <w:rPr>
          <w:b/>
          <w:szCs w:val="24"/>
        </w:rPr>
        <w:t>ail:</w:t>
      </w:r>
      <w:r w:rsidRPr="00306F19">
        <w:rPr>
          <w:b/>
          <w:szCs w:val="24"/>
        </w:rPr>
        <w:tab/>
      </w:r>
      <w:r>
        <w:rPr>
          <w:szCs w:val="24"/>
        </w:rPr>
        <w:t>Release of Information</w:t>
      </w:r>
      <w:r>
        <w:rPr>
          <w:szCs w:val="24"/>
        </w:rPr>
        <w:br/>
        <w:t>Child and Adolescent Health Service</w:t>
      </w:r>
    </w:p>
    <w:p w:rsidR="00860F7B" w:rsidRDefault="00860F7B" w:rsidP="00860F7B">
      <w:pPr>
        <w:spacing w:after="0"/>
        <w:ind w:left="1440"/>
        <w:rPr>
          <w:szCs w:val="24"/>
        </w:rPr>
      </w:pPr>
      <w:r w:rsidRPr="00306F19">
        <w:rPr>
          <w:szCs w:val="24"/>
        </w:rPr>
        <w:t>Perth Children's Hospital</w:t>
      </w:r>
      <w:r>
        <w:rPr>
          <w:szCs w:val="24"/>
        </w:rPr>
        <w:tab/>
      </w:r>
    </w:p>
    <w:p w:rsidR="00860F7B" w:rsidRPr="00306F19" w:rsidRDefault="00860F7B" w:rsidP="00860F7B">
      <w:pPr>
        <w:spacing w:after="0"/>
        <w:ind w:left="1440"/>
        <w:rPr>
          <w:szCs w:val="24"/>
        </w:rPr>
      </w:pPr>
      <w:r w:rsidRPr="00306F19">
        <w:rPr>
          <w:szCs w:val="24"/>
        </w:rPr>
        <w:t>Locked Bag</w:t>
      </w:r>
      <w:r w:rsidRPr="00306F19">
        <w:rPr>
          <w:spacing w:val="6"/>
          <w:szCs w:val="24"/>
        </w:rPr>
        <w:t xml:space="preserve"> </w:t>
      </w:r>
      <w:r w:rsidRPr="00306F19">
        <w:rPr>
          <w:szCs w:val="24"/>
        </w:rPr>
        <w:t>2010</w:t>
      </w:r>
    </w:p>
    <w:p w:rsidR="00860F7B" w:rsidRPr="00306F19" w:rsidRDefault="00860F7B" w:rsidP="00860F7B">
      <w:pPr>
        <w:spacing w:after="0"/>
        <w:rPr>
          <w:szCs w:val="24"/>
        </w:rPr>
      </w:pPr>
      <w:r w:rsidRPr="00306F19">
        <w:rPr>
          <w:szCs w:val="24"/>
        </w:rPr>
        <w:tab/>
      </w:r>
      <w:r w:rsidRPr="00306F19">
        <w:rPr>
          <w:szCs w:val="24"/>
        </w:rPr>
        <w:tab/>
      </w:r>
      <w:r>
        <w:rPr>
          <w:szCs w:val="24"/>
        </w:rPr>
        <w:t xml:space="preserve">NEDLANDS </w:t>
      </w:r>
      <w:r w:rsidRPr="00306F19">
        <w:rPr>
          <w:szCs w:val="24"/>
        </w:rPr>
        <w:t>WA 6909</w:t>
      </w:r>
    </w:p>
    <w:p w:rsidR="00860F7B" w:rsidRPr="00306F19" w:rsidRDefault="00860F7B" w:rsidP="00860F7B">
      <w:pPr>
        <w:pStyle w:val="Heading3"/>
        <w:rPr>
          <w:rFonts w:eastAsia="Arial"/>
        </w:rPr>
      </w:pPr>
      <w:r>
        <w:rPr>
          <w:rFonts w:eastAsia="Arial"/>
        </w:rPr>
        <w:t>Fees and charges</w:t>
      </w:r>
      <w:r>
        <w:rPr>
          <w:rFonts w:eastAsia="Arial"/>
        </w:rPr>
        <w:br/>
      </w:r>
      <w:r w:rsidRPr="00306F19">
        <w:rPr>
          <w:color w:val="0076BE"/>
          <w:sz w:val="20"/>
        </w:rPr>
        <w:t>(There are no fees or charges for personal information, should processing charges be required you will be supplied with a statement of charges as appropriate.)</w:t>
      </w:r>
    </w:p>
    <w:p w:rsidR="00860F7B" w:rsidRPr="00306F19" w:rsidRDefault="00860F7B" w:rsidP="00860F7B">
      <w:pPr>
        <w:pStyle w:val="BodyText"/>
        <w:tabs>
          <w:tab w:val="left" w:pos="10348"/>
          <w:tab w:val="left" w:pos="10490"/>
        </w:tabs>
        <w:ind w:right="56"/>
        <w:jc w:val="left"/>
        <w:rPr>
          <w:rFonts w:ascii="Arial" w:hAnsi="Arial" w:cs="Arial"/>
          <w:sz w:val="24"/>
          <w:szCs w:val="24"/>
        </w:rPr>
      </w:pPr>
      <w:r w:rsidRPr="00306F19">
        <w:rPr>
          <w:rFonts w:ascii="Arial" w:hAnsi="Arial" w:cs="Arial"/>
          <w:sz w:val="24"/>
          <w:szCs w:val="24"/>
        </w:rPr>
        <w:t xml:space="preserve">Non-personal access applications incur a mandatory application fee of $30 </w:t>
      </w:r>
      <w:r>
        <w:rPr>
          <w:rFonts w:ascii="Arial" w:hAnsi="Arial" w:cs="Arial"/>
          <w:sz w:val="24"/>
          <w:szCs w:val="24"/>
        </w:rPr>
        <w:t xml:space="preserve">(made out to </w:t>
      </w:r>
      <w:r w:rsidRPr="00306F19">
        <w:rPr>
          <w:rFonts w:ascii="Arial" w:hAnsi="Arial" w:cs="Arial"/>
          <w:sz w:val="24"/>
          <w:szCs w:val="24"/>
        </w:rPr>
        <w:t>Child and Adolescent Health Service) which must be paid with the non-personal access application. In certain cases, applicants may be eligible for a reduction in fee and charges. Addition charges may be</w:t>
      </w:r>
      <w:r w:rsidRPr="00306F19">
        <w:rPr>
          <w:rFonts w:ascii="Arial" w:hAnsi="Arial" w:cs="Arial"/>
          <w:spacing w:val="-16"/>
          <w:sz w:val="24"/>
          <w:szCs w:val="24"/>
        </w:rPr>
        <w:t xml:space="preserve"> </w:t>
      </w:r>
      <w:r w:rsidRPr="00306F19">
        <w:rPr>
          <w:rFonts w:ascii="Arial" w:hAnsi="Arial" w:cs="Arial"/>
          <w:sz w:val="24"/>
          <w:szCs w:val="24"/>
        </w:rPr>
        <w:t>imposed:-</w:t>
      </w:r>
    </w:p>
    <w:p w:rsidR="00860F7B" w:rsidRDefault="00860F7B" w:rsidP="00860F7B">
      <w:pPr>
        <w:pStyle w:val="ListParagraph"/>
        <w:widowControl w:val="0"/>
        <w:tabs>
          <w:tab w:val="left" w:pos="934"/>
          <w:tab w:val="left" w:pos="5245"/>
          <w:tab w:val="left" w:pos="10348"/>
          <w:tab w:val="left" w:pos="10490"/>
        </w:tabs>
        <w:spacing w:after="0" w:line="240" w:lineRule="auto"/>
        <w:ind w:left="0" w:right="56"/>
        <w:contextualSpacing w:val="0"/>
        <w:rPr>
          <w:rFonts w:eastAsia="Times" w:cs="Arial"/>
          <w:szCs w:val="24"/>
          <w:lang w:val="en-US" w:eastAsia="en-AU"/>
        </w:rPr>
      </w:pPr>
    </w:p>
    <w:p w:rsidR="00860F7B" w:rsidRDefault="00860F7B" w:rsidP="00860F7B">
      <w:pPr>
        <w:pStyle w:val="ListParagraph"/>
        <w:widowControl w:val="0"/>
        <w:numPr>
          <w:ilvl w:val="0"/>
          <w:numId w:val="3"/>
        </w:numPr>
        <w:tabs>
          <w:tab w:val="left" w:pos="941"/>
          <w:tab w:val="left" w:pos="5245"/>
          <w:tab w:val="left" w:pos="10348"/>
          <w:tab w:val="left" w:pos="10490"/>
        </w:tabs>
        <w:spacing w:after="0" w:line="240" w:lineRule="auto"/>
        <w:ind w:right="56"/>
        <w:contextualSpacing w:val="0"/>
        <w:rPr>
          <w:rFonts w:cs="Arial"/>
          <w:szCs w:val="24"/>
        </w:rPr>
      </w:pPr>
      <w:r w:rsidRPr="00306F19">
        <w:rPr>
          <w:rFonts w:cs="Arial"/>
          <w:szCs w:val="24"/>
        </w:rPr>
        <w:t>Time spent dealing with</w:t>
      </w:r>
      <w:r w:rsidRPr="00306F19">
        <w:rPr>
          <w:rFonts w:cs="Arial"/>
          <w:spacing w:val="-10"/>
          <w:szCs w:val="24"/>
        </w:rPr>
        <w:t xml:space="preserve"> </w:t>
      </w:r>
      <w:r w:rsidRPr="00306F19">
        <w:rPr>
          <w:rFonts w:cs="Arial"/>
          <w:szCs w:val="24"/>
        </w:rPr>
        <w:t>the</w:t>
      </w:r>
      <w:r w:rsidRPr="00306F19">
        <w:rPr>
          <w:rFonts w:cs="Arial"/>
          <w:spacing w:val="-3"/>
          <w:szCs w:val="24"/>
        </w:rPr>
        <w:t xml:space="preserve"> </w:t>
      </w:r>
      <w:r>
        <w:rPr>
          <w:rFonts w:cs="Arial"/>
          <w:szCs w:val="24"/>
        </w:rPr>
        <w:t xml:space="preserve">application: </w:t>
      </w:r>
      <w:r w:rsidRPr="00306F19">
        <w:rPr>
          <w:rFonts w:cs="Arial"/>
          <w:szCs w:val="24"/>
        </w:rPr>
        <w:t>$30 per hour</w:t>
      </w:r>
      <w:r>
        <w:rPr>
          <w:rFonts w:cs="Arial"/>
          <w:szCs w:val="24"/>
        </w:rPr>
        <w:t xml:space="preserve"> </w:t>
      </w:r>
    </w:p>
    <w:p w:rsidR="00860F7B" w:rsidRDefault="00860F7B" w:rsidP="00860F7B">
      <w:pPr>
        <w:pStyle w:val="ListParagraph"/>
        <w:widowControl w:val="0"/>
        <w:numPr>
          <w:ilvl w:val="0"/>
          <w:numId w:val="3"/>
        </w:numPr>
        <w:tabs>
          <w:tab w:val="left" w:pos="941"/>
          <w:tab w:val="left" w:pos="5245"/>
          <w:tab w:val="left" w:pos="10348"/>
          <w:tab w:val="left" w:pos="10490"/>
        </w:tabs>
        <w:spacing w:after="0" w:line="240" w:lineRule="auto"/>
        <w:ind w:right="56"/>
        <w:contextualSpacing w:val="0"/>
        <w:rPr>
          <w:rFonts w:cs="Arial"/>
          <w:szCs w:val="24"/>
        </w:rPr>
      </w:pPr>
      <w:r w:rsidRPr="00306F19">
        <w:rPr>
          <w:rFonts w:cs="Arial"/>
          <w:szCs w:val="24"/>
        </w:rPr>
        <w:t>Photocopying</w:t>
      </w:r>
      <w:r w:rsidRPr="00306F19">
        <w:rPr>
          <w:rFonts w:cs="Arial"/>
          <w:spacing w:val="-3"/>
          <w:szCs w:val="24"/>
        </w:rPr>
        <w:t xml:space="preserve"> </w:t>
      </w:r>
      <w:r>
        <w:rPr>
          <w:rFonts w:cs="Arial"/>
          <w:szCs w:val="24"/>
        </w:rPr>
        <w:t>costs: 0</w:t>
      </w:r>
      <w:r w:rsidRPr="00306F19">
        <w:rPr>
          <w:rFonts w:cs="Arial"/>
          <w:szCs w:val="24"/>
        </w:rPr>
        <w:t>.20c per</w:t>
      </w:r>
      <w:r w:rsidRPr="00306F19">
        <w:rPr>
          <w:rFonts w:cs="Arial"/>
          <w:spacing w:val="-1"/>
          <w:szCs w:val="24"/>
        </w:rPr>
        <w:t xml:space="preserve"> </w:t>
      </w:r>
      <w:r w:rsidRPr="00306F19">
        <w:rPr>
          <w:rFonts w:cs="Arial"/>
          <w:szCs w:val="24"/>
        </w:rPr>
        <w:t>page</w:t>
      </w:r>
    </w:p>
    <w:p w:rsidR="00860F7B" w:rsidRDefault="00860F7B" w:rsidP="00860F7B">
      <w:pPr>
        <w:pStyle w:val="ListParagraph"/>
        <w:widowControl w:val="0"/>
        <w:numPr>
          <w:ilvl w:val="0"/>
          <w:numId w:val="3"/>
        </w:numPr>
        <w:tabs>
          <w:tab w:val="left" w:pos="941"/>
          <w:tab w:val="left" w:pos="5245"/>
          <w:tab w:val="left" w:pos="10348"/>
          <w:tab w:val="left" w:pos="10490"/>
        </w:tabs>
        <w:spacing w:after="0" w:line="240" w:lineRule="auto"/>
        <w:ind w:right="56"/>
        <w:contextualSpacing w:val="0"/>
        <w:rPr>
          <w:rFonts w:cs="Arial"/>
          <w:szCs w:val="24"/>
        </w:rPr>
      </w:pPr>
      <w:r w:rsidRPr="00306F19">
        <w:rPr>
          <w:rFonts w:cs="Arial"/>
          <w:szCs w:val="24"/>
        </w:rPr>
        <w:t>Postage</w:t>
      </w:r>
      <w:r w:rsidRPr="00306F19">
        <w:rPr>
          <w:rFonts w:cs="Arial"/>
          <w:spacing w:val="-2"/>
          <w:szCs w:val="24"/>
        </w:rPr>
        <w:t xml:space="preserve"> </w:t>
      </w:r>
      <w:r w:rsidRPr="00306F19">
        <w:rPr>
          <w:rFonts w:cs="Arial"/>
          <w:szCs w:val="24"/>
        </w:rPr>
        <w:t>and</w:t>
      </w:r>
      <w:r w:rsidRPr="00306F19">
        <w:rPr>
          <w:rFonts w:cs="Arial"/>
          <w:spacing w:val="-2"/>
          <w:szCs w:val="24"/>
        </w:rPr>
        <w:t xml:space="preserve"> </w:t>
      </w:r>
      <w:r>
        <w:rPr>
          <w:rFonts w:cs="Arial"/>
          <w:szCs w:val="24"/>
        </w:rPr>
        <w:t xml:space="preserve">handling: </w:t>
      </w:r>
      <w:r w:rsidRPr="00306F19">
        <w:rPr>
          <w:rFonts w:cs="Arial"/>
          <w:szCs w:val="24"/>
        </w:rPr>
        <w:t>cost price</w:t>
      </w:r>
    </w:p>
    <w:p w:rsidR="00860F7B" w:rsidRDefault="00860F7B" w:rsidP="00860F7B">
      <w:pPr>
        <w:widowControl w:val="0"/>
        <w:tabs>
          <w:tab w:val="left" w:pos="941"/>
          <w:tab w:val="left" w:pos="5245"/>
          <w:tab w:val="left" w:pos="10348"/>
          <w:tab w:val="left" w:pos="10490"/>
        </w:tabs>
        <w:spacing w:after="0" w:line="240" w:lineRule="auto"/>
        <w:ind w:right="56"/>
        <w:rPr>
          <w:rFonts w:cs="Arial"/>
          <w:szCs w:val="24"/>
        </w:rPr>
      </w:pPr>
    </w:p>
    <w:p w:rsidR="00860F7B" w:rsidRPr="00306F19" w:rsidRDefault="00860F7B" w:rsidP="00860F7B">
      <w:pPr>
        <w:spacing w:after="200" w:line="276" w:lineRule="auto"/>
        <w:rPr>
          <w:rFonts w:cs="Arial"/>
          <w:szCs w:val="24"/>
        </w:rPr>
      </w:pPr>
      <w:r>
        <w:rPr>
          <w:rFonts w:cs="Arial"/>
          <w:szCs w:val="24"/>
        </w:rPr>
        <w:br w:type="page"/>
      </w:r>
    </w:p>
    <w:p w:rsidR="00860F7B" w:rsidRPr="009205A9" w:rsidRDefault="00860F7B" w:rsidP="00860F7B">
      <w:pPr>
        <w:pStyle w:val="BodyText"/>
        <w:tabs>
          <w:tab w:val="left" w:pos="10348"/>
          <w:tab w:val="left" w:pos="10490"/>
        </w:tabs>
        <w:ind w:right="749"/>
        <w:jc w:val="left"/>
        <w:rPr>
          <w:rFonts w:ascii="Arial" w:hAnsi="Arial" w:cs="Arial"/>
          <w:sz w:val="14"/>
        </w:rPr>
      </w:pPr>
    </w:p>
    <w:p w:rsidR="00860F7B" w:rsidRPr="00A14E12" w:rsidRDefault="00860F7B" w:rsidP="00A14E12">
      <w:pPr>
        <w:pStyle w:val="Heading2"/>
        <w:spacing w:before="0" w:after="0" w:line="240" w:lineRule="auto"/>
        <w:rPr>
          <w:b/>
        </w:rPr>
      </w:pPr>
      <w:r w:rsidRPr="00A14E12">
        <w:rPr>
          <w:b/>
        </w:rPr>
        <w:t>Certified photo identification</w:t>
      </w:r>
    </w:p>
    <w:p w:rsidR="00A14E12" w:rsidRPr="00A14E12" w:rsidRDefault="00A14E12" w:rsidP="00A14E12"/>
    <w:p w:rsidR="00860F7B" w:rsidRPr="005B614D" w:rsidRDefault="00860F7B" w:rsidP="00A14E12">
      <w:pPr>
        <w:pStyle w:val="Heading3"/>
        <w:spacing w:before="0" w:after="0" w:line="240" w:lineRule="auto"/>
      </w:pPr>
      <w:r w:rsidRPr="005B614D">
        <w:t>Why does Perth Children’s Hospital ask for a certified copy of photo identification?</w:t>
      </w:r>
    </w:p>
    <w:p w:rsidR="00A14E12" w:rsidRDefault="00A14E12" w:rsidP="00A14E12">
      <w:pPr>
        <w:spacing w:after="0" w:line="240" w:lineRule="auto"/>
        <w:jc w:val="both"/>
        <w:rPr>
          <w:rFonts w:cs="Arial"/>
        </w:rPr>
      </w:pPr>
    </w:p>
    <w:p w:rsidR="00860F7B" w:rsidRPr="005B614D" w:rsidRDefault="00860F7B" w:rsidP="00A14E12">
      <w:pPr>
        <w:spacing w:after="0" w:line="240" w:lineRule="auto"/>
        <w:jc w:val="both"/>
        <w:rPr>
          <w:rFonts w:cs="Arial"/>
        </w:rPr>
      </w:pPr>
      <w:r w:rsidRPr="005B614D">
        <w:rPr>
          <w:rFonts w:cs="Arial"/>
        </w:rPr>
        <w:t xml:space="preserve">The </w:t>
      </w:r>
      <w:r>
        <w:rPr>
          <w:rFonts w:cs="Arial"/>
        </w:rPr>
        <w:t>Release</w:t>
      </w:r>
      <w:r w:rsidRPr="005B614D">
        <w:rPr>
          <w:rFonts w:cs="Arial"/>
        </w:rPr>
        <w:t xml:space="preserve"> of Information Office receives a large number of health information requests each year for access to personal documents, and needs to make a decision about releasing the documents to the applicant.  Providing a certified copy</w:t>
      </w:r>
      <w:r>
        <w:rPr>
          <w:rFonts w:cs="Arial"/>
        </w:rPr>
        <w:t xml:space="preserve"> (certified within a 12 month period)</w:t>
      </w:r>
      <w:r w:rsidRPr="005B614D">
        <w:rPr>
          <w:rFonts w:cs="Arial"/>
        </w:rPr>
        <w:t xml:space="preserve"> of photo identification</w:t>
      </w:r>
      <w:r>
        <w:rPr>
          <w:rFonts w:cs="Arial"/>
        </w:rPr>
        <w:t xml:space="preserve"> </w:t>
      </w:r>
      <w:r w:rsidRPr="005B614D">
        <w:rPr>
          <w:rFonts w:cs="Arial"/>
        </w:rPr>
        <w:t xml:space="preserve">(such as a driver’s license or passport) with the </w:t>
      </w:r>
      <w:r>
        <w:rPr>
          <w:rFonts w:cs="Arial"/>
        </w:rPr>
        <w:t>application to access information</w:t>
      </w:r>
      <w:r w:rsidRPr="005B614D">
        <w:rPr>
          <w:rFonts w:cs="Arial"/>
        </w:rPr>
        <w:t xml:space="preserve">, assists the office to verify that the applicant is the person who they claim to be. </w:t>
      </w:r>
    </w:p>
    <w:p w:rsidR="00A14E12" w:rsidRDefault="00A14E12" w:rsidP="00A14E12">
      <w:pPr>
        <w:pStyle w:val="Heading3"/>
        <w:spacing w:before="0" w:after="0" w:line="240" w:lineRule="auto"/>
      </w:pPr>
    </w:p>
    <w:p w:rsidR="00860F7B" w:rsidRPr="005B614D" w:rsidRDefault="00860F7B" w:rsidP="00A14E12">
      <w:pPr>
        <w:pStyle w:val="Heading3"/>
        <w:spacing w:before="0" w:after="0" w:line="240" w:lineRule="auto"/>
      </w:pPr>
      <w:r w:rsidRPr="005B614D">
        <w:t>What is a certified copy of photo identification?</w:t>
      </w:r>
    </w:p>
    <w:p w:rsidR="00A14E12" w:rsidRDefault="00A14E12" w:rsidP="00A14E12">
      <w:pPr>
        <w:spacing w:after="0" w:line="240" w:lineRule="auto"/>
        <w:jc w:val="both"/>
        <w:rPr>
          <w:rFonts w:cs="Arial"/>
        </w:rPr>
      </w:pPr>
    </w:p>
    <w:p w:rsidR="00860F7B" w:rsidRDefault="00860F7B" w:rsidP="00A14E12">
      <w:pPr>
        <w:spacing w:after="0" w:line="240" w:lineRule="auto"/>
        <w:jc w:val="both"/>
        <w:rPr>
          <w:rFonts w:cs="Arial"/>
        </w:rPr>
      </w:pPr>
      <w:r w:rsidRPr="005B614D">
        <w:rPr>
          <w:rFonts w:cs="Arial"/>
        </w:rPr>
        <w:t>A certified copy is a photocopy that has been verified to be a true copy by an approv</w:t>
      </w:r>
      <w:r>
        <w:rPr>
          <w:rFonts w:cs="Arial"/>
        </w:rPr>
        <w:t xml:space="preserve">ed witness (see next section). </w:t>
      </w:r>
      <w:r w:rsidRPr="005B614D">
        <w:rPr>
          <w:rFonts w:cs="Arial"/>
        </w:rPr>
        <w:t>The person certifying the photocopy must sight the original document and make sure that the photo is of the same person.  The person who certifies the identification must do the following:</w:t>
      </w:r>
    </w:p>
    <w:p w:rsidR="00A14E12" w:rsidRPr="005B614D" w:rsidRDefault="00A14E12" w:rsidP="00A14E12">
      <w:pPr>
        <w:spacing w:after="0" w:line="240" w:lineRule="auto"/>
        <w:jc w:val="both"/>
        <w:rPr>
          <w:rFonts w:cs="Arial"/>
        </w:rPr>
      </w:pPr>
    </w:p>
    <w:p w:rsidR="00860F7B" w:rsidRPr="002E2A5D" w:rsidRDefault="00860F7B" w:rsidP="00A14E12">
      <w:pPr>
        <w:pStyle w:val="ListParagraph"/>
        <w:numPr>
          <w:ilvl w:val="0"/>
          <w:numId w:val="4"/>
        </w:numPr>
        <w:spacing w:after="0" w:line="240" w:lineRule="auto"/>
        <w:jc w:val="both"/>
        <w:rPr>
          <w:rFonts w:cs="Arial"/>
        </w:rPr>
      </w:pPr>
      <w:r w:rsidRPr="002E2A5D">
        <w:rPr>
          <w:rFonts w:cs="Arial"/>
        </w:rPr>
        <w:t>Stamp or write ‘This is a true copy of the document sighted by me’.</w:t>
      </w:r>
    </w:p>
    <w:p w:rsidR="00860F7B" w:rsidRPr="002E2A5D" w:rsidRDefault="00860F7B" w:rsidP="00A14E12">
      <w:pPr>
        <w:pStyle w:val="ListParagraph"/>
        <w:numPr>
          <w:ilvl w:val="0"/>
          <w:numId w:val="4"/>
        </w:numPr>
        <w:spacing w:after="0" w:line="240" w:lineRule="auto"/>
        <w:jc w:val="both"/>
        <w:rPr>
          <w:rFonts w:cs="Arial"/>
        </w:rPr>
      </w:pPr>
      <w:r w:rsidRPr="002E2A5D">
        <w:rPr>
          <w:rFonts w:cs="Arial"/>
        </w:rPr>
        <w:t>Write the date and their signature.</w:t>
      </w:r>
    </w:p>
    <w:p w:rsidR="00860F7B" w:rsidRPr="002E2A5D" w:rsidRDefault="00860F7B" w:rsidP="00A14E12">
      <w:pPr>
        <w:pStyle w:val="ListParagraph"/>
        <w:numPr>
          <w:ilvl w:val="0"/>
          <w:numId w:val="4"/>
        </w:numPr>
        <w:spacing w:after="0" w:line="240" w:lineRule="auto"/>
        <w:jc w:val="both"/>
        <w:rPr>
          <w:rFonts w:cs="Arial"/>
        </w:rPr>
      </w:pPr>
      <w:r w:rsidRPr="002E2A5D">
        <w:rPr>
          <w:rFonts w:cs="Arial"/>
        </w:rPr>
        <w:t>Include their contact details (name, address and telephone number).</w:t>
      </w:r>
    </w:p>
    <w:p w:rsidR="00860F7B" w:rsidRPr="002E2A5D" w:rsidRDefault="00860F7B" w:rsidP="00A14E12">
      <w:pPr>
        <w:pStyle w:val="ListParagraph"/>
        <w:numPr>
          <w:ilvl w:val="0"/>
          <w:numId w:val="4"/>
        </w:numPr>
        <w:spacing w:after="0" w:line="240" w:lineRule="auto"/>
        <w:jc w:val="both"/>
        <w:rPr>
          <w:rFonts w:cs="Arial"/>
        </w:rPr>
      </w:pPr>
      <w:r w:rsidRPr="002E2A5D">
        <w:rPr>
          <w:rFonts w:cs="Arial"/>
        </w:rPr>
        <w:t xml:space="preserve">Use their official stamp or seal of their organisation or write their profession and organisation name. </w:t>
      </w:r>
    </w:p>
    <w:p w:rsidR="00A14E12" w:rsidRDefault="00A14E12" w:rsidP="00A14E12">
      <w:pPr>
        <w:pStyle w:val="Heading3"/>
        <w:spacing w:before="0" w:after="0" w:line="240" w:lineRule="auto"/>
      </w:pPr>
    </w:p>
    <w:p w:rsidR="00860F7B" w:rsidRPr="005B614D" w:rsidRDefault="00860F7B" w:rsidP="00A14E12">
      <w:pPr>
        <w:pStyle w:val="Heading3"/>
        <w:spacing w:before="0" w:after="0" w:line="240" w:lineRule="auto"/>
      </w:pPr>
      <w:r w:rsidRPr="005B614D">
        <w:t>Who can certify a copy of my photo identification?</w:t>
      </w:r>
    </w:p>
    <w:p w:rsidR="00A14E12" w:rsidRDefault="00A14E12" w:rsidP="00A14E12">
      <w:pPr>
        <w:spacing w:after="0" w:line="240" w:lineRule="auto"/>
        <w:jc w:val="both"/>
        <w:rPr>
          <w:rFonts w:cs="Arial"/>
          <w:color w:val="000000"/>
        </w:rPr>
      </w:pPr>
    </w:p>
    <w:p w:rsidR="00860F7B" w:rsidRPr="005B614D" w:rsidRDefault="00860F7B" w:rsidP="00A14E12">
      <w:pPr>
        <w:spacing w:after="0" w:line="240" w:lineRule="auto"/>
        <w:jc w:val="both"/>
        <w:rPr>
          <w:rFonts w:cs="Arial"/>
          <w:color w:val="000000"/>
        </w:rPr>
      </w:pPr>
      <w:r w:rsidRPr="005B614D">
        <w:rPr>
          <w:rFonts w:cs="Arial"/>
          <w:color w:val="000000"/>
        </w:rPr>
        <w:t>There are many people who can certify photo identification, including the following:</w:t>
      </w:r>
    </w:p>
    <w:p w:rsidR="00860F7B" w:rsidRPr="002E2A5D" w:rsidRDefault="00860F7B" w:rsidP="00A14E12">
      <w:pPr>
        <w:pStyle w:val="ListParagraph"/>
        <w:numPr>
          <w:ilvl w:val="0"/>
          <w:numId w:val="5"/>
        </w:numPr>
        <w:spacing w:after="0" w:line="240" w:lineRule="auto"/>
        <w:jc w:val="both"/>
        <w:rPr>
          <w:rFonts w:cs="Arial"/>
          <w:color w:val="000000"/>
        </w:rPr>
      </w:pPr>
      <w:r>
        <w:rPr>
          <w:rFonts w:cs="Arial"/>
          <w:color w:val="000000"/>
        </w:rPr>
        <w:t>A pharmacist</w:t>
      </w:r>
    </w:p>
    <w:p w:rsidR="00860F7B" w:rsidRPr="002E2A5D" w:rsidRDefault="00860F7B" w:rsidP="00A14E12">
      <w:pPr>
        <w:pStyle w:val="ListParagraph"/>
        <w:numPr>
          <w:ilvl w:val="0"/>
          <w:numId w:val="5"/>
        </w:numPr>
        <w:spacing w:after="0" w:line="240" w:lineRule="auto"/>
        <w:jc w:val="both"/>
        <w:rPr>
          <w:rFonts w:cs="Arial"/>
          <w:color w:val="000000"/>
        </w:rPr>
      </w:pPr>
      <w:r w:rsidRPr="002E2A5D">
        <w:rPr>
          <w:rFonts w:cs="Arial"/>
          <w:color w:val="000000"/>
        </w:rPr>
        <w:t>A principal of a primary school, h</w:t>
      </w:r>
      <w:r>
        <w:rPr>
          <w:rFonts w:cs="Arial"/>
          <w:color w:val="000000"/>
        </w:rPr>
        <w:t>igh school or secondary college</w:t>
      </w:r>
    </w:p>
    <w:p w:rsidR="00860F7B" w:rsidRPr="002E2A5D" w:rsidRDefault="00860F7B" w:rsidP="00A14E12">
      <w:pPr>
        <w:pStyle w:val="ListParagraph"/>
        <w:numPr>
          <w:ilvl w:val="0"/>
          <w:numId w:val="5"/>
        </w:numPr>
        <w:spacing w:after="0" w:line="240" w:lineRule="auto"/>
        <w:jc w:val="both"/>
        <w:rPr>
          <w:rFonts w:cs="Arial"/>
          <w:color w:val="000000"/>
        </w:rPr>
      </w:pPr>
      <w:r>
        <w:rPr>
          <w:rFonts w:cs="Arial"/>
          <w:color w:val="000000"/>
        </w:rPr>
        <w:t>A member of the police force</w:t>
      </w:r>
    </w:p>
    <w:p w:rsidR="00860F7B" w:rsidRPr="002E2A5D" w:rsidRDefault="00860F7B" w:rsidP="00A14E12">
      <w:pPr>
        <w:pStyle w:val="ListParagraph"/>
        <w:numPr>
          <w:ilvl w:val="0"/>
          <w:numId w:val="5"/>
        </w:numPr>
        <w:spacing w:after="0" w:line="240" w:lineRule="auto"/>
        <w:jc w:val="both"/>
        <w:rPr>
          <w:rFonts w:cs="Arial"/>
          <w:color w:val="000000"/>
        </w:rPr>
      </w:pPr>
      <w:r w:rsidRPr="002E2A5D">
        <w:rPr>
          <w:rFonts w:cs="Arial"/>
          <w:color w:val="000000"/>
        </w:rPr>
        <w:t>A justice</w:t>
      </w:r>
      <w:r>
        <w:rPr>
          <w:rFonts w:cs="Arial"/>
          <w:color w:val="000000"/>
        </w:rPr>
        <w:t xml:space="preserve"> of the peace or a bail justice</w:t>
      </w:r>
    </w:p>
    <w:p w:rsidR="00860F7B" w:rsidRPr="002E2A5D" w:rsidRDefault="00860F7B" w:rsidP="00A14E12">
      <w:pPr>
        <w:pStyle w:val="ListParagraph"/>
        <w:numPr>
          <w:ilvl w:val="0"/>
          <w:numId w:val="5"/>
        </w:numPr>
        <w:spacing w:after="0" w:line="240" w:lineRule="auto"/>
        <w:jc w:val="both"/>
        <w:rPr>
          <w:rFonts w:cs="Arial"/>
          <w:color w:val="000000"/>
        </w:rPr>
      </w:pPr>
      <w:r w:rsidRPr="002E2A5D">
        <w:rPr>
          <w:rFonts w:cs="Arial"/>
          <w:color w:val="000000"/>
        </w:rPr>
        <w:t xml:space="preserve">A </w:t>
      </w:r>
      <w:r>
        <w:rPr>
          <w:rFonts w:cs="Arial"/>
          <w:color w:val="000000"/>
        </w:rPr>
        <w:t>registered medical practitioner</w:t>
      </w:r>
    </w:p>
    <w:p w:rsidR="00860F7B" w:rsidRPr="002E2A5D" w:rsidRDefault="00860F7B" w:rsidP="00A14E12">
      <w:pPr>
        <w:pStyle w:val="ListParagraph"/>
        <w:numPr>
          <w:ilvl w:val="0"/>
          <w:numId w:val="5"/>
        </w:numPr>
        <w:spacing w:after="0" w:line="240" w:lineRule="auto"/>
        <w:jc w:val="both"/>
        <w:rPr>
          <w:rFonts w:cs="Arial"/>
          <w:color w:val="000000"/>
        </w:rPr>
      </w:pPr>
      <w:r w:rsidRPr="002E2A5D">
        <w:rPr>
          <w:rFonts w:cs="Arial"/>
          <w:color w:val="000000"/>
        </w:rPr>
        <w:t>A r</w:t>
      </w:r>
      <w:r>
        <w:rPr>
          <w:rFonts w:cs="Arial"/>
          <w:color w:val="000000"/>
        </w:rPr>
        <w:t>egistered dentist</w:t>
      </w:r>
    </w:p>
    <w:p w:rsidR="00860F7B" w:rsidRPr="002E2A5D" w:rsidRDefault="00860F7B" w:rsidP="00A14E12">
      <w:pPr>
        <w:pStyle w:val="ListParagraph"/>
        <w:numPr>
          <w:ilvl w:val="0"/>
          <w:numId w:val="5"/>
        </w:numPr>
        <w:spacing w:after="0" w:line="240" w:lineRule="auto"/>
        <w:jc w:val="both"/>
        <w:rPr>
          <w:rFonts w:cs="Arial"/>
          <w:color w:val="000000"/>
        </w:rPr>
      </w:pPr>
      <w:r w:rsidRPr="002E2A5D">
        <w:rPr>
          <w:rFonts w:cs="Arial"/>
          <w:color w:val="000000"/>
        </w:rPr>
        <w:t xml:space="preserve">A veterinary practitioner. </w:t>
      </w:r>
    </w:p>
    <w:p w:rsidR="00A14E12" w:rsidRDefault="00A14E12" w:rsidP="00A14E12">
      <w:pPr>
        <w:pStyle w:val="Heading3"/>
        <w:spacing w:before="0" w:after="0" w:line="240" w:lineRule="auto"/>
      </w:pPr>
    </w:p>
    <w:p w:rsidR="00860F7B" w:rsidRPr="005B614D" w:rsidRDefault="00860F7B" w:rsidP="00A14E12">
      <w:pPr>
        <w:pStyle w:val="Heading3"/>
        <w:spacing w:before="0" w:after="0" w:line="240" w:lineRule="auto"/>
      </w:pPr>
      <w:r w:rsidRPr="005B614D">
        <w:t>What if I don’t have any photo identification?</w:t>
      </w:r>
    </w:p>
    <w:p w:rsidR="00A14E12" w:rsidRDefault="00A14E12" w:rsidP="00A14E12">
      <w:pPr>
        <w:spacing w:after="0" w:line="240" w:lineRule="auto"/>
        <w:jc w:val="both"/>
        <w:rPr>
          <w:rFonts w:cs="Arial"/>
        </w:rPr>
      </w:pPr>
    </w:p>
    <w:p w:rsidR="00860F7B" w:rsidRPr="002E2A5D" w:rsidRDefault="00860F7B" w:rsidP="00A14E12">
      <w:pPr>
        <w:spacing w:after="0" w:line="240" w:lineRule="auto"/>
        <w:jc w:val="both"/>
        <w:rPr>
          <w:rFonts w:cs="Arial"/>
        </w:rPr>
      </w:pPr>
      <w:r w:rsidRPr="005B614D">
        <w:rPr>
          <w:rFonts w:cs="Arial"/>
        </w:rPr>
        <w:t>If you do not have any photo identification, please provide certified copies of two other documents that show your identity, such as your birth certificate, Medicare card, pension card, or an official letter that is addressed to you whi</w:t>
      </w:r>
      <w:r>
        <w:rPr>
          <w:rFonts w:cs="Arial"/>
        </w:rPr>
        <w:t xml:space="preserve">ch shows your current address. </w:t>
      </w:r>
      <w:r w:rsidRPr="005B614D">
        <w:rPr>
          <w:rFonts w:cs="Arial"/>
        </w:rPr>
        <w:t xml:space="preserve">If you are unable to provide these documents, please contact the </w:t>
      </w:r>
      <w:r>
        <w:rPr>
          <w:rFonts w:cs="Arial"/>
        </w:rPr>
        <w:t>CAHS Release</w:t>
      </w:r>
      <w:r w:rsidRPr="005B614D">
        <w:rPr>
          <w:rFonts w:cs="Arial"/>
        </w:rPr>
        <w:t xml:space="preserve"> of Information </w:t>
      </w:r>
      <w:r>
        <w:rPr>
          <w:rFonts w:cs="Arial"/>
        </w:rPr>
        <w:t>department</w:t>
      </w:r>
      <w:r w:rsidRPr="005B614D">
        <w:rPr>
          <w:rFonts w:cs="Arial"/>
        </w:rPr>
        <w:t xml:space="preserve"> on 6456</w:t>
      </w:r>
      <w:r w:rsidRPr="005B614D">
        <w:rPr>
          <w:rFonts w:cs="Arial"/>
          <w:spacing w:val="27"/>
        </w:rPr>
        <w:t xml:space="preserve"> </w:t>
      </w:r>
      <w:r>
        <w:rPr>
          <w:rFonts w:cs="Arial"/>
        </w:rPr>
        <w:t>4354.</w:t>
      </w:r>
    </w:p>
    <w:p w:rsidR="00DC3375" w:rsidRPr="00860F7B" w:rsidRDefault="00DC3375" w:rsidP="00860F7B"/>
    <w:sectPr w:rsidR="00DC3375" w:rsidRPr="00860F7B" w:rsidSect="002F25A9">
      <w:footerReference w:type="default" r:id="rId12"/>
      <w:headerReference w:type="first" r:id="rId13"/>
      <w:footerReference w:type="first" r:id="rId14"/>
      <w:pgSz w:w="11906" w:h="16838"/>
      <w:pgMar w:top="851" w:right="849" w:bottom="1560" w:left="993"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DCC" w:rsidRDefault="00CD7DCC" w:rsidP="00CD7DCC">
      <w:pPr>
        <w:spacing w:line="240" w:lineRule="auto"/>
      </w:pPr>
      <w:r>
        <w:separator/>
      </w:r>
    </w:p>
  </w:endnote>
  <w:endnote w:type="continuationSeparator" w:id="0">
    <w:p w:rsidR="00CD7DCC" w:rsidRDefault="00CD7DCC" w:rsidP="00CD7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80F" w:rsidRDefault="003B080F" w:rsidP="003B080F">
    <w:pPr>
      <w:pStyle w:val="Footer"/>
      <w:spacing w:before="120" w:after="0"/>
      <w:rPr>
        <w:b/>
        <w:color w:val="0076BE"/>
        <w:sz w:val="28"/>
      </w:rPr>
    </w:pPr>
    <w:r w:rsidRPr="003B080F">
      <w:rPr>
        <w:b/>
        <w:noProof/>
        <w:color w:val="0076BE"/>
        <w:sz w:val="28"/>
        <w:lang w:eastAsia="en-AU"/>
      </w:rPr>
      <mc:AlternateContent>
        <mc:Choice Requires="wps">
          <w:drawing>
            <wp:anchor distT="45720" distB="45720" distL="114300" distR="114300" simplePos="0" relativeHeight="251664896" behindDoc="0" locked="0" layoutInCell="1" allowOverlap="1" wp14:anchorId="29D9064D" wp14:editId="05D3806F">
              <wp:simplePos x="0" y="0"/>
              <wp:positionH relativeFrom="column">
                <wp:posOffset>5753100</wp:posOffset>
              </wp:positionH>
              <wp:positionV relativeFrom="paragraph">
                <wp:posOffset>5080</wp:posOffset>
              </wp:positionV>
              <wp:extent cx="240665" cy="257175"/>
              <wp:effectExtent l="0" t="0" r="698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257175"/>
                      </a:xfrm>
                      <a:prstGeom prst="rect">
                        <a:avLst/>
                      </a:prstGeom>
                      <a:solidFill>
                        <a:srgbClr val="FFFFFF"/>
                      </a:solidFill>
                      <a:ln w="9525">
                        <a:noFill/>
                        <a:miter lim="800000"/>
                        <a:headEnd/>
                        <a:tailEnd/>
                      </a:ln>
                    </wps:spPr>
                    <wps:txbx>
                      <w:txbxContent>
                        <w:sdt>
                          <w:sdtPr>
                            <w:id w:val="-1893271648"/>
                            <w:docPartObj>
                              <w:docPartGallery w:val="Page Numbers (Bottom of Page)"/>
                              <w:docPartUnique/>
                            </w:docPartObj>
                          </w:sdtPr>
                          <w:sdtEndPr>
                            <w:rPr>
                              <w:b/>
                              <w:noProof/>
                              <w:color w:val="0076BE"/>
                            </w:rPr>
                          </w:sdtEndPr>
                          <w:sdtContent>
                            <w:p w:rsidR="003B080F" w:rsidRPr="003B080F" w:rsidRDefault="003B080F" w:rsidP="003B080F">
                              <w:pPr>
                                <w:pStyle w:val="Footer"/>
                                <w:jc w:val="right"/>
                                <w:rPr>
                                  <w:b/>
                                  <w:color w:val="0076BE"/>
                                </w:rPr>
                              </w:pPr>
                              <w:r w:rsidRPr="003B080F">
                                <w:rPr>
                                  <w:b/>
                                  <w:color w:val="0076BE"/>
                                </w:rPr>
                                <w:fldChar w:fldCharType="begin"/>
                              </w:r>
                              <w:r w:rsidRPr="003B080F">
                                <w:rPr>
                                  <w:b/>
                                  <w:color w:val="0076BE"/>
                                </w:rPr>
                                <w:instrText xml:space="preserve"> PAGE   \* MERGEFORMAT </w:instrText>
                              </w:r>
                              <w:r w:rsidRPr="003B080F">
                                <w:rPr>
                                  <w:b/>
                                  <w:color w:val="0076BE"/>
                                </w:rPr>
                                <w:fldChar w:fldCharType="separate"/>
                              </w:r>
                              <w:r w:rsidR="00337A46">
                                <w:rPr>
                                  <w:b/>
                                  <w:noProof/>
                                  <w:color w:val="0076BE"/>
                                </w:rPr>
                                <w:t>2</w:t>
                              </w:r>
                              <w:r w:rsidRPr="003B080F">
                                <w:rPr>
                                  <w:b/>
                                  <w:noProof/>
                                  <w:color w:val="0076BE"/>
                                </w:rPr>
                                <w:fldChar w:fldCharType="end"/>
                              </w:r>
                            </w:p>
                          </w:sdtContent>
                        </w:sdt>
                        <w:p w:rsidR="003B080F" w:rsidRDefault="003B08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D9064D" id="_x0000_t202" coordsize="21600,21600" o:spt="202" path="m,l,21600r21600,l21600,xe">
              <v:stroke joinstyle="miter"/>
              <v:path gradientshapeok="t" o:connecttype="rect"/>
            </v:shapetype>
            <v:shape id="Text Box 2" o:spid="_x0000_s1027" type="#_x0000_t202" style="position:absolute;margin-left:453pt;margin-top:.4pt;width:18.95pt;height:20.25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" stroked="f">
              <v:textbox>
                <w:txbxContent>
                  <w:sdt>
                    <w:sdtPr>
                      <w:id w:val="-1893271648"/>
                      <w:docPartObj>
                        <w:docPartGallery w:val="Page Numbers (Bottom of Page)"/>
                        <w:docPartUnique/>
                      </w:docPartObj>
                    </w:sdtPr>
                    <w:sdtEndPr>
                      <w:rPr>
                        <w:b/>
                        <w:noProof/>
                        <w:color w:val="0076BE"/>
                      </w:rPr>
                    </w:sdtEndPr>
                    <w:sdtContent>
                      <w:p w:rsidR="003B080F" w:rsidRPr="003B080F" w:rsidRDefault="003B080F" w:rsidP="003B080F">
                        <w:pPr>
                          <w:pStyle w:val="Footer"/>
                          <w:jc w:val="right"/>
                          <w:rPr>
                            <w:b/>
                            <w:color w:val="0076BE"/>
                          </w:rPr>
                        </w:pPr>
                        <w:r w:rsidRPr="003B080F">
                          <w:rPr>
                            <w:b/>
                            <w:color w:val="0076BE"/>
                          </w:rPr>
                          <w:fldChar w:fldCharType="begin"/>
                        </w:r>
                        <w:r w:rsidRPr="003B080F">
                          <w:rPr>
                            <w:b/>
                            <w:color w:val="0076BE"/>
                          </w:rPr>
                          <w:instrText xml:space="preserve"> PAGE   \* MERGEFORMAT </w:instrText>
                        </w:r>
                        <w:r w:rsidRPr="003B080F">
                          <w:rPr>
                            <w:b/>
                            <w:color w:val="0076BE"/>
                          </w:rPr>
                          <w:fldChar w:fldCharType="separate"/>
                        </w:r>
                        <w:r w:rsidR="00337A46">
                          <w:rPr>
                            <w:b/>
                            <w:noProof/>
                            <w:color w:val="0076BE"/>
                          </w:rPr>
                          <w:t>2</w:t>
                        </w:r>
                        <w:r w:rsidRPr="003B080F">
                          <w:rPr>
                            <w:b/>
                            <w:noProof/>
                            <w:color w:val="0076BE"/>
                          </w:rPr>
                          <w:fldChar w:fldCharType="end"/>
                        </w:r>
                      </w:p>
                    </w:sdtContent>
                  </w:sdt>
                  <w:p w:rsidR="003B080F" w:rsidRDefault="003B080F"/>
                </w:txbxContent>
              </v:textbox>
              <w10:wrap type="square"/>
            </v:shape>
          </w:pict>
        </mc:Fallback>
      </mc:AlternateContent>
    </w:r>
    <w:r w:rsidRPr="002000FC">
      <w:rPr>
        <w:b/>
        <w:color w:val="0076BE"/>
        <w:sz w:val="28"/>
      </w:rPr>
      <w:t>cahs.health.wa.gov.au</w:t>
    </w:r>
  </w:p>
  <w:p w:rsidR="003B080F" w:rsidRPr="002000FC" w:rsidRDefault="003B080F">
    <w:pPr>
      <w:pStyle w:val="Footer"/>
      <w:rPr>
        <w:b/>
        <w:color w:val="0076BE"/>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F7B" w:rsidRDefault="00860F7B">
    <w:pPr>
      <w:pStyle w:val="Footer"/>
      <w:rPr>
        <w:noProof/>
        <w:lang w:eastAsia="en-AU"/>
      </w:rPr>
    </w:pPr>
    <w:r w:rsidRPr="002000FC">
      <w:rPr>
        <w:noProof/>
        <w:lang w:eastAsia="en-AU"/>
      </w:rPr>
      <mc:AlternateContent>
        <mc:Choice Requires="wps">
          <w:drawing>
            <wp:anchor distT="0" distB="0" distL="114300" distR="114300" simplePos="0" relativeHeight="251656704" behindDoc="0" locked="0" layoutInCell="1" allowOverlap="1" wp14:anchorId="2E80E59F" wp14:editId="21F5DBE8">
              <wp:simplePos x="0" y="0"/>
              <wp:positionH relativeFrom="column">
                <wp:posOffset>3448464</wp:posOffset>
              </wp:positionH>
              <wp:positionV relativeFrom="paragraph">
                <wp:posOffset>-755595</wp:posOffset>
              </wp:positionV>
              <wp:extent cx="3344821" cy="556592"/>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4821" cy="556592"/>
                      </a:xfrm>
                      <a:prstGeom prst="rect">
                        <a:avLst/>
                      </a:prstGeom>
                      <a:noFill/>
                      <a:ln w="9525">
                        <a:noFill/>
                        <a:miter lim="800000"/>
                        <a:headEnd/>
                        <a:tailEnd/>
                      </a:ln>
                    </wps:spPr>
                    <wps:txbx>
                      <w:txbxContent>
                        <w:p w:rsidR="00860F7B" w:rsidRPr="003D0DA1" w:rsidRDefault="00860F7B" w:rsidP="00860F7B">
                          <w:pPr>
                            <w:pStyle w:val="BasicParagraph"/>
                            <w:tabs>
                              <w:tab w:val="left" w:pos="567"/>
                              <w:tab w:val="left" w:pos="1806"/>
                              <w:tab w:val="left" w:pos="2016"/>
                              <w:tab w:val="left" w:pos="3119"/>
                            </w:tabs>
                            <w:spacing w:line="240" w:lineRule="auto"/>
                            <w:rPr>
                              <w:rFonts w:asciiTheme="minorHAnsi" w:hAnsiTheme="minorHAnsi" w:cs="Arial"/>
                              <w:sz w:val="17"/>
                              <w:szCs w:val="17"/>
                            </w:rPr>
                          </w:pPr>
                          <w:r w:rsidRPr="003D0DA1">
                            <w:rPr>
                              <w:rFonts w:asciiTheme="minorHAnsi" w:hAnsiTheme="minorHAnsi" w:cs="Arial"/>
                              <w:sz w:val="17"/>
                              <w:szCs w:val="17"/>
                            </w:rPr>
                            <w:t xml:space="preserve">15 Hospital Ave, </w:t>
                          </w:r>
                          <w:proofErr w:type="spellStart"/>
                          <w:r w:rsidRPr="003D0DA1">
                            <w:rPr>
                              <w:rFonts w:asciiTheme="minorHAnsi" w:hAnsiTheme="minorHAnsi" w:cs="Arial"/>
                              <w:sz w:val="17"/>
                              <w:szCs w:val="17"/>
                            </w:rPr>
                            <w:t>Nedlands</w:t>
                          </w:r>
                          <w:proofErr w:type="spellEnd"/>
                          <w:r w:rsidRPr="003D0DA1">
                            <w:rPr>
                              <w:rFonts w:asciiTheme="minorHAnsi" w:hAnsiTheme="minorHAnsi" w:cs="Arial"/>
                              <w:sz w:val="17"/>
                              <w:szCs w:val="17"/>
                            </w:rPr>
                            <w:t>, WA, 6009</w:t>
                          </w:r>
                          <w:r w:rsidRPr="003D0DA1">
                            <w:rPr>
                              <w:rFonts w:asciiTheme="minorHAnsi" w:hAnsiTheme="minorHAnsi" w:cs="Arial"/>
                              <w:sz w:val="17"/>
                              <w:szCs w:val="17"/>
                            </w:rPr>
                            <w:tab/>
                          </w:r>
                          <w:r w:rsidR="002000FC" w:rsidRPr="003D0DA1">
                            <w:rPr>
                              <w:rFonts w:asciiTheme="minorHAnsi" w:hAnsiTheme="minorHAnsi" w:cs="Arial"/>
                              <w:sz w:val="17"/>
                              <w:szCs w:val="17"/>
                            </w:rPr>
                            <w:t xml:space="preserve">Ph 08 </w:t>
                          </w:r>
                          <w:r w:rsidRPr="003D0DA1">
                            <w:rPr>
                              <w:rFonts w:asciiTheme="minorHAnsi" w:hAnsiTheme="minorHAnsi" w:cs="Arial"/>
                              <w:sz w:val="17"/>
                              <w:szCs w:val="17"/>
                            </w:rPr>
                            <w:t>6456 2222</w:t>
                          </w:r>
                        </w:p>
                        <w:p w:rsidR="002000FC" w:rsidRPr="003D0DA1" w:rsidRDefault="006C5BF5" w:rsidP="00122FB6">
                          <w:pPr>
                            <w:pStyle w:val="BasicParagraph"/>
                            <w:tabs>
                              <w:tab w:val="left" w:pos="567"/>
                              <w:tab w:val="left" w:pos="2694"/>
                            </w:tabs>
                            <w:spacing w:line="240" w:lineRule="auto"/>
                            <w:rPr>
                              <w:rFonts w:asciiTheme="minorHAnsi" w:hAnsiTheme="minorHAnsi" w:cs="Arial"/>
                              <w:sz w:val="17"/>
                              <w:szCs w:val="17"/>
                            </w:rPr>
                          </w:pPr>
                          <w:hyperlink r:id="rId1" w:history="1">
                            <w:r w:rsidR="00860F7B" w:rsidRPr="003D0DA1">
                              <w:rPr>
                                <w:rStyle w:val="Hyperlink"/>
                                <w:rFonts w:asciiTheme="minorHAnsi" w:hAnsiTheme="minorHAnsi" w:cs="Arial"/>
                                <w:sz w:val="17"/>
                                <w:szCs w:val="17"/>
                              </w:rPr>
                              <w:t>cahs.roi@health.wa.gov.au</w:t>
                            </w:r>
                          </w:hyperlink>
                          <w:r w:rsidR="00122FB6" w:rsidRPr="003D0DA1">
                            <w:rPr>
                              <w:rFonts w:asciiTheme="minorHAnsi" w:hAnsiTheme="minorHAnsi" w:cs="Arial"/>
                              <w:sz w:val="17"/>
                              <w:szCs w:val="17"/>
                            </w:rPr>
                            <w:tab/>
                          </w:r>
                          <w:r w:rsidR="003D0DA1">
                            <w:rPr>
                              <w:rFonts w:asciiTheme="minorHAnsi" w:hAnsiTheme="minorHAnsi" w:cs="Arial"/>
                              <w:sz w:val="17"/>
                              <w:szCs w:val="17"/>
                            </w:rPr>
                            <w:t xml:space="preserve">           </w:t>
                          </w:r>
                          <w:r w:rsidR="002000FC" w:rsidRPr="003D0DA1">
                            <w:rPr>
                              <w:rFonts w:asciiTheme="minorHAnsi" w:hAnsiTheme="minorHAnsi" w:cs="Arial"/>
                              <w:b/>
                              <w:bCs/>
                              <w:color w:val="006FB7"/>
                              <w:sz w:val="17"/>
                              <w:szCs w:val="17"/>
                            </w:rPr>
                            <w:t>cahs.health.wa.gov.au</w:t>
                          </w:r>
                        </w:p>
                        <w:p w:rsidR="002000FC" w:rsidRPr="004D6EBB" w:rsidRDefault="002000FC" w:rsidP="002000FC">
                          <w:pPr>
                            <w:tabs>
                              <w:tab w:val="left" w:pos="567"/>
                              <w:tab w:val="left" w:pos="1806"/>
                              <w:tab w:val="left" w:pos="2016"/>
                              <w:tab w:val="left" w:pos="3402"/>
                            </w:tabs>
                            <w:rPr>
                              <w:rFonts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80E59F" id="_x0000_t202" coordsize="21600,21600" o:spt="202" path="m,l,21600r21600,l21600,xe">
              <v:stroke joinstyle="miter"/>
              <v:path gradientshapeok="t" o:connecttype="rect"/>
            </v:shapetype>
            <v:shape id="_x0000_s1028" type="#_x0000_t202" style="position:absolute;margin-left:271.55pt;margin-top:-59.5pt;width:263.35pt;height:43.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" filled="f" stroked="f">
              <v:textbox>
                <w:txbxContent>
                  <w:p w:rsidR="00860F7B" w:rsidRPr="003D0DA1" w:rsidRDefault="00860F7B" w:rsidP="00860F7B">
                    <w:pPr>
                      <w:pStyle w:val="BasicParagraph"/>
                      <w:tabs>
                        <w:tab w:val="left" w:pos="567"/>
                        <w:tab w:val="left" w:pos="1806"/>
                        <w:tab w:val="left" w:pos="2016"/>
                        <w:tab w:val="left" w:pos="3119"/>
                      </w:tabs>
                      <w:spacing w:line="240" w:lineRule="auto"/>
                      <w:rPr>
                        <w:rFonts w:asciiTheme="minorHAnsi" w:hAnsiTheme="minorHAnsi" w:cs="Arial"/>
                        <w:sz w:val="17"/>
                        <w:szCs w:val="17"/>
                      </w:rPr>
                    </w:pPr>
                    <w:r w:rsidRPr="003D0DA1">
                      <w:rPr>
                        <w:rFonts w:asciiTheme="minorHAnsi" w:hAnsiTheme="minorHAnsi" w:cs="Arial"/>
                        <w:sz w:val="17"/>
                        <w:szCs w:val="17"/>
                      </w:rPr>
                      <w:t xml:space="preserve">15 Hospital Ave, </w:t>
                    </w:r>
                    <w:proofErr w:type="spellStart"/>
                    <w:r w:rsidRPr="003D0DA1">
                      <w:rPr>
                        <w:rFonts w:asciiTheme="minorHAnsi" w:hAnsiTheme="minorHAnsi" w:cs="Arial"/>
                        <w:sz w:val="17"/>
                        <w:szCs w:val="17"/>
                      </w:rPr>
                      <w:t>Nedlands</w:t>
                    </w:r>
                    <w:proofErr w:type="spellEnd"/>
                    <w:r w:rsidRPr="003D0DA1">
                      <w:rPr>
                        <w:rFonts w:asciiTheme="minorHAnsi" w:hAnsiTheme="minorHAnsi" w:cs="Arial"/>
                        <w:sz w:val="17"/>
                        <w:szCs w:val="17"/>
                      </w:rPr>
                      <w:t>, WA, 6009</w:t>
                    </w:r>
                    <w:r w:rsidRPr="003D0DA1">
                      <w:rPr>
                        <w:rFonts w:asciiTheme="minorHAnsi" w:hAnsiTheme="minorHAnsi" w:cs="Arial"/>
                        <w:sz w:val="17"/>
                        <w:szCs w:val="17"/>
                      </w:rPr>
                      <w:tab/>
                    </w:r>
                    <w:r w:rsidR="002000FC" w:rsidRPr="003D0DA1">
                      <w:rPr>
                        <w:rFonts w:asciiTheme="minorHAnsi" w:hAnsiTheme="minorHAnsi" w:cs="Arial"/>
                        <w:sz w:val="17"/>
                        <w:szCs w:val="17"/>
                      </w:rPr>
                      <w:t xml:space="preserve">Ph 08 </w:t>
                    </w:r>
                    <w:r w:rsidRPr="003D0DA1">
                      <w:rPr>
                        <w:rFonts w:asciiTheme="minorHAnsi" w:hAnsiTheme="minorHAnsi" w:cs="Arial"/>
                        <w:sz w:val="17"/>
                        <w:szCs w:val="17"/>
                      </w:rPr>
                      <w:t>6456 2222</w:t>
                    </w:r>
                  </w:p>
                  <w:p w:rsidR="002000FC" w:rsidRPr="003D0DA1" w:rsidRDefault="006C5BF5" w:rsidP="00122FB6">
                    <w:pPr>
                      <w:pStyle w:val="BasicParagraph"/>
                      <w:tabs>
                        <w:tab w:val="left" w:pos="567"/>
                        <w:tab w:val="left" w:pos="2694"/>
                      </w:tabs>
                      <w:spacing w:line="240" w:lineRule="auto"/>
                      <w:rPr>
                        <w:rFonts w:asciiTheme="minorHAnsi" w:hAnsiTheme="minorHAnsi" w:cs="Arial"/>
                        <w:sz w:val="17"/>
                        <w:szCs w:val="17"/>
                      </w:rPr>
                    </w:pPr>
                    <w:hyperlink r:id="rId2" w:history="1">
                      <w:r w:rsidR="00860F7B" w:rsidRPr="003D0DA1">
                        <w:rPr>
                          <w:rStyle w:val="Hyperlink"/>
                          <w:rFonts w:asciiTheme="minorHAnsi" w:hAnsiTheme="minorHAnsi" w:cs="Arial"/>
                          <w:sz w:val="17"/>
                          <w:szCs w:val="17"/>
                        </w:rPr>
                        <w:t>cahs.roi@health.wa.gov.au</w:t>
                      </w:r>
                    </w:hyperlink>
                    <w:r w:rsidR="00122FB6" w:rsidRPr="003D0DA1">
                      <w:rPr>
                        <w:rFonts w:asciiTheme="minorHAnsi" w:hAnsiTheme="minorHAnsi" w:cs="Arial"/>
                        <w:sz w:val="17"/>
                        <w:szCs w:val="17"/>
                      </w:rPr>
                      <w:tab/>
                    </w:r>
                    <w:r w:rsidR="003D0DA1">
                      <w:rPr>
                        <w:rFonts w:asciiTheme="minorHAnsi" w:hAnsiTheme="minorHAnsi" w:cs="Arial"/>
                        <w:sz w:val="17"/>
                        <w:szCs w:val="17"/>
                      </w:rPr>
                      <w:t xml:space="preserve">           </w:t>
                    </w:r>
                    <w:r w:rsidR="002000FC" w:rsidRPr="003D0DA1">
                      <w:rPr>
                        <w:rFonts w:asciiTheme="minorHAnsi" w:hAnsiTheme="minorHAnsi" w:cs="Arial"/>
                        <w:b/>
                        <w:bCs/>
                        <w:color w:val="006FB7"/>
                        <w:sz w:val="17"/>
                        <w:szCs w:val="17"/>
                      </w:rPr>
                      <w:t>cahs.health.wa.gov.au</w:t>
                    </w:r>
                  </w:p>
                  <w:p w:rsidR="002000FC" w:rsidRPr="004D6EBB" w:rsidRDefault="002000FC" w:rsidP="002000FC">
                    <w:pPr>
                      <w:tabs>
                        <w:tab w:val="left" w:pos="567"/>
                        <w:tab w:val="left" w:pos="1806"/>
                        <w:tab w:val="left" w:pos="2016"/>
                        <w:tab w:val="left" w:pos="3402"/>
                      </w:tabs>
                      <w:rPr>
                        <w:rFonts w:cs="Arial"/>
                      </w:rPr>
                    </w:pPr>
                  </w:p>
                </w:txbxContent>
              </v:textbox>
            </v:shape>
          </w:pict>
        </mc:Fallback>
      </mc:AlternateContent>
    </w:r>
    <w:r w:rsidRPr="002000FC">
      <w:rPr>
        <w:noProof/>
        <w:lang w:eastAsia="en-AU"/>
      </w:rPr>
      <w:drawing>
        <wp:anchor distT="0" distB="0" distL="114300" distR="114300" simplePos="0" relativeHeight="251666944" behindDoc="1" locked="0" layoutInCell="1" allowOverlap="1" wp14:anchorId="70021045" wp14:editId="1A3721BA">
          <wp:simplePos x="0" y="0"/>
          <wp:positionH relativeFrom="margin">
            <wp:posOffset>-641985</wp:posOffset>
          </wp:positionH>
          <wp:positionV relativeFrom="margin">
            <wp:posOffset>8433435</wp:posOffset>
          </wp:positionV>
          <wp:extent cx="7555230" cy="1107440"/>
          <wp:effectExtent l="0" t="0" r="762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xecutive\PMH\CAHS Comms\Branding and Design\DESIGN\CAHS Corporate Stationary 2018\A4 template.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t="89634"/>
                  <a:stretch/>
                </pic:blipFill>
                <pic:spPr bwMode="auto">
                  <a:xfrm>
                    <a:off x="0" y="0"/>
                    <a:ext cx="7555230" cy="1107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000FC" w:rsidRDefault="00200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DCC" w:rsidRDefault="00CD7DCC" w:rsidP="00CD7DCC">
      <w:pPr>
        <w:spacing w:line="240" w:lineRule="auto"/>
      </w:pPr>
      <w:r>
        <w:separator/>
      </w:r>
    </w:p>
  </w:footnote>
  <w:footnote w:type="continuationSeparator" w:id="0">
    <w:p w:rsidR="00CD7DCC" w:rsidRDefault="00CD7DCC" w:rsidP="00CD7D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F7B" w:rsidRDefault="00860F7B">
    <w:pPr>
      <w:pStyle w:val="Header"/>
      <w:rPr>
        <w:noProof/>
        <w:lang w:eastAsia="en-AU"/>
      </w:rPr>
    </w:pPr>
    <w:r w:rsidRPr="002000FC">
      <w:rPr>
        <w:noProof/>
        <w:lang w:eastAsia="en-AU"/>
      </w:rPr>
      <w:drawing>
        <wp:anchor distT="0" distB="0" distL="114300" distR="114300" simplePos="0" relativeHeight="251662848" behindDoc="1" locked="0" layoutInCell="1" allowOverlap="1" wp14:anchorId="1DF2C83E" wp14:editId="05F8A28E">
          <wp:simplePos x="0" y="0"/>
          <wp:positionH relativeFrom="margin">
            <wp:posOffset>-641985</wp:posOffset>
          </wp:positionH>
          <wp:positionV relativeFrom="margin">
            <wp:posOffset>-1180201</wp:posOffset>
          </wp:positionV>
          <wp:extent cx="7555230" cy="1139825"/>
          <wp:effectExtent l="0" t="0" r="7620" b="31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xecutive\PMH\CAHS Comms\Branding and Design\DESIGN\CAHS Corporate Stationary 2018\A4 template.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9333"/>
                  <a:stretch/>
                </pic:blipFill>
                <pic:spPr bwMode="auto">
                  <a:xfrm>
                    <a:off x="0" y="0"/>
                    <a:ext cx="7555230" cy="1139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000FC" w:rsidRDefault="00200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55D88"/>
    <w:multiLevelType w:val="hybridMultilevel"/>
    <w:tmpl w:val="E98C2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3958B6"/>
    <w:multiLevelType w:val="hybridMultilevel"/>
    <w:tmpl w:val="2C960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F776BD"/>
    <w:multiLevelType w:val="hybridMultilevel"/>
    <w:tmpl w:val="F2B80AF2"/>
    <w:lvl w:ilvl="0" w:tplc="0C090003">
      <w:start w:val="1"/>
      <w:numFmt w:val="bullet"/>
      <w:lvlText w:val="o"/>
      <w:lvlJc w:val="left"/>
      <w:pPr>
        <w:ind w:left="720" w:hanging="360"/>
      </w:pPr>
      <w:rPr>
        <w:rFonts w:ascii="Courier New" w:hAnsi="Courier New" w:cs="Courier New" w:hint="default"/>
        <w:color w:val="464E56"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3D163F5"/>
    <w:multiLevelType w:val="hybridMultilevel"/>
    <w:tmpl w:val="1938E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F5662D8"/>
    <w:multiLevelType w:val="hybridMultilevel"/>
    <w:tmpl w:val="A21A3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DCC"/>
    <w:rsid w:val="00055838"/>
    <w:rsid w:val="000A4CA9"/>
    <w:rsid w:val="00116988"/>
    <w:rsid w:val="00122FB6"/>
    <w:rsid w:val="001437E0"/>
    <w:rsid w:val="00171B7B"/>
    <w:rsid w:val="001722E2"/>
    <w:rsid w:val="001C7D1F"/>
    <w:rsid w:val="001F6030"/>
    <w:rsid w:val="001F68E9"/>
    <w:rsid w:val="002000FC"/>
    <w:rsid w:val="00220E8F"/>
    <w:rsid w:val="0027350E"/>
    <w:rsid w:val="002C7D7D"/>
    <w:rsid w:val="002E6037"/>
    <w:rsid w:val="002F25A9"/>
    <w:rsid w:val="00337A46"/>
    <w:rsid w:val="00355004"/>
    <w:rsid w:val="003929E7"/>
    <w:rsid w:val="003B0085"/>
    <w:rsid w:val="003B080F"/>
    <w:rsid w:val="003D0DA1"/>
    <w:rsid w:val="00415783"/>
    <w:rsid w:val="00466DB9"/>
    <w:rsid w:val="00471692"/>
    <w:rsid w:val="00472D8E"/>
    <w:rsid w:val="004A609E"/>
    <w:rsid w:val="004C2780"/>
    <w:rsid w:val="004C6976"/>
    <w:rsid w:val="00510C3B"/>
    <w:rsid w:val="00537ADD"/>
    <w:rsid w:val="0056716B"/>
    <w:rsid w:val="005A409E"/>
    <w:rsid w:val="005D1201"/>
    <w:rsid w:val="006C5BF5"/>
    <w:rsid w:val="006D4123"/>
    <w:rsid w:val="006F52D0"/>
    <w:rsid w:val="006F5C8E"/>
    <w:rsid w:val="0077027C"/>
    <w:rsid w:val="007D793C"/>
    <w:rsid w:val="00804669"/>
    <w:rsid w:val="00860F7B"/>
    <w:rsid w:val="00881846"/>
    <w:rsid w:val="00897837"/>
    <w:rsid w:val="008A357A"/>
    <w:rsid w:val="008E469B"/>
    <w:rsid w:val="008F7FE4"/>
    <w:rsid w:val="00930DF8"/>
    <w:rsid w:val="009668ED"/>
    <w:rsid w:val="00981DA1"/>
    <w:rsid w:val="00990D6C"/>
    <w:rsid w:val="00A14E12"/>
    <w:rsid w:val="00A91C4C"/>
    <w:rsid w:val="00B0129B"/>
    <w:rsid w:val="00B76CC9"/>
    <w:rsid w:val="00BA4208"/>
    <w:rsid w:val="00BB5682"/>
    <w:rsid w:val="00BD41EB"/>
    <w:rsid w:val="00BE3C2D"/>
    <w:rsid w:val="00C7143D"/>
    <w:rsid w:val="00CD7DCC"/>
    <w:rsid w:val="00CF64E2"/>
    <w:rsid w:val="00D147D4"/>
    <w:rsid w:val="00D60C5D"/>
    <w:rsid w:val="00D9301F"/>
    <w:rsid w:val="00DC3375"/>
    <w:rsid w:val="00DE4BFE"/>
    <w:rsid w:val="00E40563"/>
    <w:rsid w:val="00E47483"/>
    <w:rsid w:val="00E944E6"/>
    <w:rsid w:val="00F20D60"/>
    <w:rsid w:val="00FC0286"/>
    <w:rsid w:val="00FF0D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33A64B2"/>
  <w15:docId w15:val="{4B57941F-4869-4149-8EC7-0AAD5944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2"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copy"/>
    <w:uiPriority w:val="2"/>
    <w:qFormat/>
    <w:rsid w:val="000A4CA9"/>
    <w:pPr>
      <w:spacing w:after="240" w:line="300" w:lineRule="auto"/>
    </w:pPr>
    <w:rPr>
      <w:rFonts w:ascii="Arial" w:hAnsi="Arial"/>
      <w:sz w:val="24"/>
    </w:rPr>
  </w:style>
  <w:style w:type="paragraph" w:styleId="Heading1">
    <w:name w:val="heading 1"/>
    <w:aliases w:val="Title H1"/>
    <w:basedOn w:val="Normal"/>
    <w:next w:val="Normal"/>
    <w:link w:val="Heading1Char"/>
    <w:uiPriority w:val="9"/>
    <w:qFormat/>
    <w:rsid w:val="000A4CA9"/>
    <w:pPr>
      <w:keepNext/>
      <w:keepLines/>
      <w:spacing w:before="240"/>
      <w:outlineLvl w:val="0"/>
    </w:pPr>
    <w:rPr>
      <w:rFonts w:eastAsiaTheme="majorEastAsia" w:cstheme="majorBidi"/>
      <w:bCs/>
      <w:color w:val="0077BD"/>
      <w:sz w:val="56"/>
      <w:szCs w:val="28"/>
    </w:rPr>
  </w:style>
  <w:style w:type="paragraph" w:styleId="Heading2">
    <w:name w:val="heading 2"/>
    <w:aliases w:val="Subhead1"/>
    <w:basedOn w:val="Normal"/>
    <w:next w:val="Normal"/>
    <w:link w:val="Heading2Char"/>
    <w:uiPriority w:val="9"/>
    <w:qFormat/>
    <w:rsid w:val="008A357A"/>
    <w:pPr>
      <w:keepNext/>
      <w:keepLines/>
      <w:spacing w:before="120" w:after="120"/>
      <w:outlineLvl w:val="1"/>
    </w:pPr>
    <w:rPr>
      <w:rFonts w:eastAsiaTheme="majorEastAsia" w:cstheme="majorBidi"/>
      <w:bCs/>
      <w:color w:val="0077BD"/>
      <w:sz w:val="32"/>
      <w:szCs w:val="26"/>
    </w:rPr>
  </w:style>
  <w:style w:type="paragraph" w:styleId="Heading3">
    <w:name w:val="heading 3"/>
    <w:aliases w:val="Subhead2"/>
    <w:basedOn w:val="Normal"/>
    <w:next w:val="Normal"/>
    <w:link w:val="Heading3Char"/>
    <w:uiPriority w:val="9"/>
    <w:qFormat/>
    <w:rsid w:val="008A357A"/>
    <w:pPr>
      <w:keepNext/>
      <w:keepLines/>
      <w:spacing w:before="120"/>
      <w:outlineLvl w:val="2"/>
    </w:pPr>
    <w:rPr>
      <w:rFonts w:eastAsiaTheme="majorEastAsia" w:cstheme="majorBidi"/>
      <w:b/>
      <w:bCs/>
      <w:color w:val="0077BD"/>
      <w:sz w:val="26"/>
    </w:rPr>
  </w:style>
  <w:style w:type="paragraph" w:styleId="Heading4">
    <w:name w:val="heading 4"/>
    <w:basedOn w:val="Normal"/>
    <w:next w:val="Normal"/>
    <w:link w:val="Heading4Char"/>
    <w:uiPriority w:val="9"/>
    <w:rsid w:val="00171B7B"/>
    <w:pPr>
      <w:keepNext/>
      <w:keepLines/>
      <w:spacing w:before="240" w:after="60"/>
      <w:outlineLvl w:val="3"/>
    </w:pPr>
    <w:rPr>
      <w:rFonts w:eastAsiaTheme="majorEastAsia" w:cstheme="majorBidi"/>
      <w:b/>
      <w:bCs/>
      <w:iCs/>
      <w:color w:val="464E56" w:themeColor="text2"/>
    </w:rPr>
  </w:style>
  <w:style w:type="paragraph" w:styleId="Heading5">
    <w:name w:val="heading 5"/>
    <w:basedOn w:val="Normal"/>
    <w:next w:val="Normal"/>
    <w:link w:val="Heading5Char"/>
    <w:uiPriority w:val="9"/>
    <w:semiHidden/>
    <w:qFormat/>
    <w:rsid w:val="008A357A"/>
    <w:pPr>
      <w:keepNext/>
      <w:keepLines/>
      <w:spacing w:before="20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qFormat/>
    <w:rsid w:val="008A357A"/>
    <w:pPr>
      <w:keepNext/>
      <w:keepLines/>
      <w:spacing w:before="200"/>
      <w:outlineLvl w:val="5"/>
    </w:pPr>
    <w:rPr>
      <w:rFonts w:eastAsiaTheme="majorEastAsia" w:cstheme="majorBidi"/>
      <w:i/>
      <w:iCs/>
      <w:color w:val="000000" w:themeColor="text1"/>
    </w:rPr>
  </w:style>
  <w:style w:type="paragraph" w:styleId="Heading7">
    <w:name w:val="heading 7"/>
    <w:basedOn w:val="Normal"/>
    <w:next w:val="Normal"/>
    <w:link w:val="Heading7Char"/>
    <w:uiPriority w:val="9"/>
    <w:semiHidden/>
    <w:qFormat/>
    <w:rsid w:val="008A357A"/>
    <w:pPr>
      <w:keepNext/>
      <w:keepLines/>
      <w:spacing w:before="200"/>
      <w:outlineLvl w:val="6"/>
    </w:pPr>
    <w:rPr>
      <w:rFonts w:eastAsiaTheme="majorEastAsia" w:cstheme="majorBidi"/>
      <w:i/>
      <w:iCs/>
      <w:color w:val="000000" w:themeColor="text1"/>
    </w:rPr>
  </w:style>
  <w:style w:type="paragraph" w:styleId="Heading8">
    <w:name w:val="heading 8"/>
    <w:basedOn w:val="Normal"/>
    <w:next w:val="Normal"/>
    <w:link w:val="Heading8Char"/>
    <w:uiPriority w:val="9"/>
    <w:semiHidden/>
    <w:qFormat/>
    <w:rsid w:val="008A357A"/>
    <w:pPr>
      <w:keepNext/>
      <w:keepLines/>
      <w:spacing w:before="200"/>
      <w:outlineLvl w:val="7"/>
    </w:pPr>
    <w:rPr>
      <w:rFonts w:eastAsiaTheme="majorEastAsia" w:cstheme="majorBidi"/>
      <w:color w:val="000000" w:themeColor="text1"/>
      <w:szCs w:val="20"/>
    </w:rPr>
  </w:style>
  <w:style w:type="paragraph" w:styleId="Heading9">
    <w:name w:val="heading 9"/>
    <w:basedOn w:val="Normal"/>
    <w:next w:val="Normal"/>
    <w:link w:val="Heading9Char"/>
    <w:uiPriority w:val="9"/>
    <w:semiHidden/>
    <w:qFormat/>
    <w:rsid w:val="008A357A"/>
    <w:pPr>
      <w:keepNext/>
      <w:keepLines/>
      <w:spacing w:before="200"/>
      <w:outlineLvl w:val="8"/>
    </w:pPr>
    <w:rPr>
      <w:rFonts w:eastAsiaTheme="majorEastAsia" w:cstheme="majorBidi"/>
      <w:i/>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8A357A"/>
    <w:rPr>
      <w:rFonts w:ascii="Arial" w:eastAsiaTheme="majorEastAsia" w:hAnsi="Arial" w:cstheme="majorBidi"/>
      <w:color w:val="000000" w:themeColor="text1"/>
      <w:sz w:val="24"/>
    </w:rPr>
  </w:style>
  <w:style w:type="paragraph" w:customStyle="1" w:styleId="Headlines">
    <w:name w:val="Headlines"/>
    <w:basedOn w:val="Normal"/>
    <w:next w:val="Subheadlines"/>
    <w:rsid w:val="004C2780"/>
    <w:pPr>
      <w:spacing w:before="240" w:after="660"/>
    </w:pPr>
    <w:rPr>
      <w:b/>
      <w:color w:val="000000" w:themeColor="text1"/>
      <w:sz w:val="60"/>
    </w:rPr>
  </w:style>
  <w:style w:type="paragraph" w:customStyle="1" w:styleId="Subheadlines">
    <w:name w:val="Sub headlines"/>
    <w:basedOn w:val="Normal"/>
    <w:next w:val="Normal"/>
    <w:rsid w:val="00171B7B"/>
    <w:rPr>
      <w:b/>
      <w:color w:val="000000" w:themeColor="text1"/>
      <w:sz w:val="32"/>
    </w:rPr>
  </w:style>
  <w:style w:type="paragraph" w:styleId="ListParagraph">
    <w:name w:val="List Paragraph"/>
    <w:basedOn w:val="Normal"/>
    <w:uiPriority w:val="1"/>
    <w:qFormat/>
    <w:rsid w:val="008A357A"/>
    <w:pPr>
      <w:ind w:left="720"/>
      <w:contextualSpacing/>
    </w:pPr>
  </w:style>
  <w:style w:type="character" w:customStyle="1" w:styleId="Italics">
    <w:name w:val="Italics"/>
    <w:uiPriority w:val="2"/>
    <w:rsid w:val="00897837"/>
    <w:rPr>
      <w:i/>
    </w:rPr>
  </w:style>
  <w:style w:type="character" w:customStyle="1" w:styleId="Bold">
    <w:name w:val="Bold"/>
    <w:uiPriority w:val="2"/>
    <w:rsid w:val="008F7FE4"/>
    <w:rPr>
      <w:b/>
    </w:rPr>
  </w:style>
  <w:style w:type="character" w:customStyle="1" w:styleId="Heading1Char">
    <w:name w:val="Heading 1 Char"/>
    <w:aliases w:val="Title H1 Char"/>
    <w:basedOn w:val="DefaultParagraphFont"/>
    <w:link w:val="Heading1"/>
    <w:uiPriority w:val="9"/>
    <w:rsid w:val="000A4CA9"/>
    <w:rPr>
      <w:rFonts w:ascii="Arial" w:eastAsiaTheme="majorEastAsia" w:hAnsi="Arial" w:cstheme="majorBidi"/>
      <w:bCs/>
      <w:color w:val="0077BD"/>
      <w:sz w:val="56"/>
      <w:szCs w:val="28"/>
    </w:rPr>
  </w:style>
  <w:style w:type="character" w:customStyle="1" w:styleId="Heading2Char">
    <w:name w:val="Heading 2 Char"/>
    <w:aliases w:val="Subhead1 Char"/>
    <w:basedOn w:val="DefaultParagraphFont"/>
    <w:link w:val="Heading2"/>
    <w:uiPriority w:val="9"/>
    <w:rsid w:val="008A357A"/>
    <w:rPr>
      <w:rFonts w:ascii="Arial" w:eastAsiaTheme="majorEastAsia" w:hAnsi="Arial" w:cstheme="majorBidi"/>
      <w:bCs/>
      <w:color w:val="0077BD"/>
      <w:sz w:val="32"/>
      <w:szCs w:val="26"/>
    </w:rPr>
  </w:style>
  <w:style w:type="character" w:customStyle="1" w:styleId="Heading3Char">
    <w:name w:val="Heading 3 Char"/>
    <w:aliases w:val="Subhead2 Char"/>
    <w:basedOn w:val="DefaultParagraphFont"/>
    <w:link w:val="Heading3"/>
    <w:uiPriority w:val="9"/>
    <w:rsid w:val="008A357A"/>
    <w:rPr>
      <w:rFonts w:ascii="Arial" w:eastAsiaTheme="majorEastAsia" w:hAnsi="Arial" w:cstheme="majorBidi"/>
      <w:b/>
      <w:bCs/>
      <w:color w:val="0077BD"/>
      <w:sz w:val="26"/>
    </w:rPr>
  </w:style>
  <w:style w:type="character" w:customStyle="1" w:styleId="Heading4Char">
    <w:name w:val="Heading 4 Char"/>
    <w:basedOn w:val="DefaultParagraphFont"/>
    <w:link w:val="Heading4"/>
    <w:uiPriority w:val="9"/>
    <w:rsid w:val="00171B7B"/>
    <w:rPr>
      <w:rFonts w:ascii="Arial" w:eastAsiaTheme="majorEastAsia" w:hAnsi="Arial" w:cstheme="majorBidi"/>
      <w:b/>
      <w:bCs/>
      <w:iCs/>
      <w:color w:val="464E56" w:themeColor="text2"/>
      <w:sz w:val="24"/>
    </w:rPr>
  </w:style>
  <w:style w:type="paragraph" w:styleId="TOCHeading">
    <w:name w:val="TOC Heading"/>
    <w:basedOn w:val="Heading1"/>
    <w:next w:val="Normal"/>
    <w:uiPriority w:val="39"/>
    <w:semiHidden/>
    <w:unhideWhenUsed/>
    <w:qFormat/>
    <w:rsid w:val="008A357A"/>
    <w:pPr>
      <w:spacing w:after="0" w:line="276" w:lineRule="auto"/>
      <w:outlineLvl w:val="9"/>
    </w:pPr>
    <w:rPr>
      <w:rFonts w:asciiTheme="majorHAnsi" w:hAnsiTheme="majorHAnsi"/>
      <w:color w:val="343A40" w:themeColor="accent1" w:themeShade="BF"/>
      <w:sz w:val="28"/>
      <w:lang w:val="en-US" w:eastAsia="ja-JP"/>
    </w:rPr>
  </w:style>
  <w:style w:type="paragraph" w:styleId="TOC1">
    <w:name w:val="toc 1"/>
    <w:basedOn w:val="Normal"/>
    <w:next w:val="Normal"/>
    <w:autoRedefine/>
    <w:uiPriority w:val="39"/>
    <w:rsid w:val="00DE4BFE"/>
    <w:pPr>
      <w:spacing w:after="100"/>
    </w:pPr>
    <w:rPr>
      <w:b/>
      <w:color w:val="000000" w:themeColor="text1"/>
    </w:rPr>
  </w:style>
  <w:style w:type="paragraph" w:styleId="TOC2">
    <w:name w:val="toc 2"/>
    <w:basedOn w:val="Normal"/>
    <w:next w:val="Normal"/>
    <w:autoRedefine/>
    <w:uiPriority w:val="39"/>
    <w:rsid w:val="00171B7B"/>
    <w:pPr>
      <w:spacing w:after="100"/>
      <w:ind w:left="240"/>
    </w:pPr>
    <w:rPr>
      <w:color w:val="000000" w:themeColor="text1"/>
    </w:rPr>
  </w:style>
  <w:style w:type="paragraph" w:styleId="TOC3">
    <w:name w:val="toc 3"/>
    <w:basedOn w:val="Normal"/>
    <w:next w:val="Normal"/>
    <w:autoRedefine/>
    <w:uiPriority w:val="39"/>
    <w:rsid w:val="00DE4BFE"/>
    <w:pPr>
      <w:spacing w:after="100"/>
      <w:ind w:left="480"/>
    </w:pPr>
    <w:rPr>
      <w:color w:val="000000" w:themeColor="text1"/>
    </w:rPr>
  </w:style>
  <w:style w:type="character" w:styleId="Hyperlink">
    <w:name w:val="Hyperlink"/>
    <w:basedOn w:val="DefaultParagraphFont"/>
    <w:uiPriority w:val="99"/>
    <w:unhideWhenUsed/>
    <w:rsid w:val="00990D6C"/>
    <w:rPr>
      <w:rFonts w:ascii="Arial" w:hAnsi="Arial"/>
      <w:color w:val="004B8D"/>
      <w:sz w:val="24"/>
      <w:u w:val="single"/>
    </w:rPr>
  </w:style>
  <w:style w:type="paragraph" w:styleId="BalloonText">
    <w:name w:val="Balloon Text"/>
    <w:basedOn w:val="Normal"/>
    <w:link w:val="BalloonTextChar"/>
    <w:uiPriority w:val="99"/>
    <w:semiHidden/>
    <w:rsid w:val="00981DA1"/>
    <w:rPr>
      <w:rFonts w:ascii="Tahoma" w:hAnsi="Tahoma" w:cs="Tahoma"/>
      <w:sz w:val="16"/>
      <w:szCs w:val="16"/>
    </w:rPr>
  </w:style>
  <w:style w:type="character" w:customStyle="1" w:styleId="BalloonTextChar">
    <w:name w:val="Balloon Text Char"/>
    <w:basedOn w:val="DefaultParagraphFont"/>
    <w:link w:val="BalloonText"/>
    <w:uiPriority w:val="99"/>
    <w:semiHidden/>
    <w:rsid w:val="00981DA1"/>
    <w:rPr>
      <w:rFonts w:ascii="Tahoma" w:hAnsi="Tahoma" w:cs="Tahoma"/>
      <w:sz w:val="16"/>
      <w:szCs w:val="16"/>
    </w:rPr>
  </w:style>
  <w:style w:type="character" w:customStyle="1" w:styleId="Heading6Char">
    <w:name w:val="Heading 6 Char"/>
    <w:basedOn w:val="DefaultParagraphFont"/>
    <w:link w:val="Heading6"/>
    <w:uiPriority w:val="9"/>
    <w:semiHidden/>
    <w:rsid w:val="008A357A"/>
    <w:rPr>
      <w:rFonts w:ascii="Arial" w:eastAsiaTheme="majorEastAsia" w:hAnsi="Arial" w:cstheme="majorBidi"/>
      <w:i/>
      <w:iCs/>
      <w:color w:val="000000" w:themeColor="text1"/>
      <w:sz w:val="24"/>
    </w:rPr>
  </w:style>
  <w:style w:type="character" w:customStyle="1" w:styleId="Heading7Char">
    <w:name w:val="Heading 7 Char"/>
    <w:basedOn w:val="DefaultParagraphFont"/>
    <w:link w:val="Heading7"/>
    <w:uiPriority w:val="9"/>
    <w:semiHidden/>
    <w:rsid w:val="008A357A"/>
    <w:rPr>
      <w:rFonts w:ascii="Arial" w:eastAsiaTheme="majorEastAsia" w:hAnsi="Arial" w:cstheme="majorBidi"/>
      <w:i/>
      <w:iCs/>
      <w:color w:val="000000" w:themeColor="text1"/>
      <w:sz w:val="24"/>
    </w:rPr>
  </w:style>
  <w:style w:type="character" w:customStyle="1" w:styleId="Heading8Char">
    <w:name w:val="Heading 8 Char"/>
    <w:basedOn w:val="DefaultParagraphFont"/>
    <w:link w:val="Heading8"/>
    <w:uiPriority w:val="9"/>
    <w:semiHidden/>
    <w:rsid w:val="008A357A"/>
    <w:rPr>
      <w:rFonts w:ascii="Arial" w:eastAsiaTheme="majorEastAsia" w:hAnsi="Arial" w:cstheme="majorBidi"/>
      <w:color w:val="000000" w:themeColor="text1"/>
      <w:sz w:val="24"/>
      <w:szCs w:val="20"/>
    </w:rPr>
  </w:style>
  <w:style w:type="character" w:customStyle="1" w:styleId="Heading9Char">
    <w:name w:val="Heading 9 Char"/>
    <w:basedOn w:val="DefaultParagraphFont"/>
    <w:link w:val="Heading9"/>
    <w:uiPriority w:val="9"/>
    <w:semiHidden/>
    <w:rsid w:val="008A357A"/>
    <w:rPr>
      <w:rFonts w:ascii="Arial" w:eastAsiaTheme="majorEastAsia" w:hAnsi="Arial" w:cstheme="majorBidi"/>
      <w:i/>
      <w:iCs/>
      <w:color w:val="000000" w:themeColor="text1"/>
      <w:sz w:val="24"/>
      <w:szCs w:val="20"/>
    </w:rPr>
  </w:style>
  <w:style w:type="table" w:styleId="TableGrid">
    <w:name w:val="Table Grid"/>
    <w:basedOn w:val="TableNormal"/>
    <w:uiPriority w:val="59"/>
    <w:rsid w:val="001F6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HealthTable2">
    <w:name w:val="WA Health Table 2"/>
    <w:basedOn w:val="LightShading-Accent1"/>
    <w:uiPriority w:val="99"/>
    <w:rsid w:val="00930DF8"/>
    <w:rPr>
      <w:rFonts w:ascii="Arial" w:hAnsi="Arial"/>
      <w:color w:val="000000" w:themeColor="text1"/>
      <w:sz w:val="24"/>
      <w:szCs w:val="20"/>
      <w:lang w:eastAsia="en-AU"/>
    </w:rPr>
    <w:tblPr/>
    <w:tblStylePr w:type="firstRow">
      <w:pPr>
        <w:spacing w:before="0" w:after="0" w:line="240" w:lineRule="auto"/>
      </w:pPr>
      <w:rPr>
        <w:b/>
        <w:bCs/>
      </w:rPr>
      <w:tblPr/>
      <w:trPr>
        <w:tblHeader/>
      </w:trPr>
      <w:tcPr>
        <w:tcBorders>
          <w:top w:val="single" w:sz="8" w:space="0" w:color="464E56" w:themeColor="accent1"/>
          <w:left w:val="nil"/>
          <w:bottom w:val="single" w:sz="8" w:space="0" w:color="464E56" w:themeColor="accent1"/>
          <w:right w:val="nil"/>
          <w:insideH w:val="nil"/>
          <w:insideV w:val="nil"/>
        </w:tcBorders>
      </w:tcPr>
    </w:tblStylePr>
    <w:tblStylePr w:type="lastRow">
      <w:pPr>
        <w:spacing w:before="0" w:after="0" w:line="240" w:lineRule="auto"/>
      </w:pPr>
      <w:rPr>
        <w:b/>
        <w:bCs/>
      </w:rPr>
      <w:tblPr/>
      <w:tcPr>
        <w:tcBorders>
          <w:top w:val="single" w:sz="8" w:space="0" w:color="464E56" w:themeColor="accent1"/>
          <w:left w:val="nil"/>
          <w:bottom w:val="single" w:sz="8" w:space="0" w:color="464E5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3D7" w:themeFill="accent1" w:themeFillTint="3F"/>
      </w:tcPr>
    </w:tblStylePr>
    <w:tblStylePr w:type="band1Horz">
      <w:tblPr/>
      <w:tcPr>
        <w:tcBorders>
          <w:left w:val="nil"/>
          <w:right w:val="nil"/>
          <w:insideH w:val="nil"/>
          <w:insideV w:val="nil"/>
        </w:tcBorders>
        <w:shd w:val="clear" w:color="auto" w:fill="464E56" w:themeFill="accent2"/>
      </w:tcPr>
    </w:tblStylePr>
  </w:style>
  <w:style w:type="table" w:styleId="LightList-Accent1">
    <w:name w:val="Light List Accent 1"/>
    <w:basedOn w:val="TableNormal"/>
    <w:uiPriority w:val="61"/>
    <w:rsid w:val="001F68E9"/>
    <w:pPr>
      <w:spacing w:after="0" w:line="240" w:lineRule="auto"/>
    </w:pPr>
    <w:tblPr>
      <w:tblStyleRowBandSize w:val="1"/>
      <w:tblStyleColBandSize w:val="1"/>
      <w:tblBorders>
        <w:top w:val="single" w:sz="8" w:space="0" w:color="464E56" w:themeColor="accent1"/>
        <w:left w:val="single" w:sz="8" w:space="0" w:color="464E56" w:themeColor="accent1"/>
        <w:bottom w:val="single" w:sz="8" w:space="0" w:color="464E56" w:themeColor="accent1"/>
        <w:right w:val="single" w:sz="8" w:space="0" w:color="464E56" w:themeColor="accent1"/>
      </w:tblBorders>
    </w:tblPr>
    <w:tblStylePr w:type="firstRow">
      <w:pPr>
        <w:spacing w:before="0" w:after="0" w:line="240" w:lineRule="auto"/>
      </w:pPr>
      <w:rPr>
        <w:b/>
        <w:bCs/>
        <w:color w:val="FFFFFF" w:themeColor="background1"/>
      </w:rPr>
      <w:tblPr/>
      <w:tcPr>
        <w:shd w:val="clear" w:color="auto" w:fill="464E56" w:themeFill="accent1"/>
      </w:tcPr>
    </w:tblStylePr>
    <w:tblStylePr w:type="lastRow">
      <w:pPr>
        <w:spacing w:before="0" w:after="0" w:line="240" w:lineRule="auto"/>
      </w:pPr>
      <w:rPr>
        <w:b/>
        <w:bCs/>
      </w:rPr>
      <w:tblPr/>
      <w:tcPr>
        <w:tcBorders>
          <w:top w:val="double" w:sz="6" w:space="0" w:color="464E56" w:themeColor="accent1"/>
          <w:left w:val="single" w:sz="8" w:space="0" w:color="464E56" w:themeColor="accent1"/>
          <w:bottom w:val="single" w:sz="8" w:space="0" w:color="464E56" w:themeColor="accent1"/>
          <w:right w:val="single" w:sz="8" w:space="0" w:color="464E56" w:themeColor="accent1"/>
        </w:tcBorders>
      </w:tcPr>
    </w:tblStylePr>
    <w:tblStylePr w:type="firstCol">
      <w:rPr>
        <w:b/>
        <w:bCs/>
      </w:rPr>
    </w:tblStylePr>
    <w:tblStylePr w:type="lastCol">
      <w:rPr>
        <w:b/>
        <w:bCs/>
      </w:rPr>
    </w:tblStylePr>
    <w:tblStylePr w:type="band1Vert">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tblStylePr w:type="band1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style>
  <w:style w:type="table" w:styleId="LightShading-Accent1">
    <w:name w:val="Light Shading Accent 1"/>
    <w:basedOn w:val="TableNormal"/>
    <w:uiPriority w:val="60"/>
    <w:rsid w:val="001F68E9"/>
    <w:pPr>
      <w:spacing w:after="0" w:line="240" w:lineRule="auto"/>
    </w:pPr>
    <w:rPr>
      <w:color w:val="343A40" w:themeColor="accent1" w:themeShade="BF"/>
    </w:rPr>
    <w:tblPr>
      <w:tblStyleRowBandSize w:val="1"/>
      <w:tblStyleColBandSize w:val="1"/>
      <w:tblBorders>
        <w:top w:val="single" w:sz="8" w:space="0" w:color="464E56" w:themeColor="accent1"/>
        <w:bottom w:val="single" w:sz="8" w:space="0" w:color="464E56" w:themeColor="accent1"/>
      </w:tblBorders>
    </w:tblPr>
    <w:tblStylePr w:type="firstRow">
      <w:pPr>
        <w:spacing w:before="0" w:after="0" w:line="240" w:lineRule="auto"/>
      </w:pPr>
      <w:rPr>
        <w:b/>
        <w:bCs/>
      </w:rPr>
      <w:tblPr/>
      <w:tcPr>
        <w:tcBorders>
          <w:top w:val="single" w:sz="8" w:space="0" w:color="464E56" w:themeColor="accent1"/>
          <w:left w:val="nil"/>
          <w:bottom w:val="single" w:sz="8" w:space="0" w:color="464E56" w:themeColor="accent1"/>
          <w:right w:val="nil"/>
          <w:insideH w:val="nil"/>
          <w:insideV w:val="nil"/>
        </w:tcBorders>
      </w:tcPr>
    </w:tblStylePr>
    <w:tblStylePr w:type="lastRow">
      <w:pPr>
        <w:spacing w:before="0" w:after="0" w:line="240" w:lineRule="auto"/>
      </w:pPr>
      <w:rPr>
        <w:b/>
        <w:bCs/>
      </w:rPr>
      <w:tblPr/>
      <w:tcPr>
        <w:tcBorders>
          <w:top w:val="single" w:sz="8" w:space="0" w:color="464E56" w:themeColor="accent1"/>
          <w:left w:val="nil"/>
          <w:bottom w:val="single" w:sz="8" w:space="0" w:color="464E5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3D7" w:themeFill="accent1" w:themeFillTint="3F"/>
      </w:tcPr>
    </w:tblStylePr>
    <w:tblStylePr w:type="band1Horz">
      <w:tblPr/>
      <w:tcPr>
        <w:tcBorders>
          <w:left w:val="nil"/>
          <w:right w:val="nil"/>
          <w:insideH w:val="nil"/>
          <w:insideV w:val="nil"/>
        </w:tcBorders>
        <w:shd w:val="clear" w:color="auto" w:fill="CED3D7" w:themeFill="accent1" w:themeFillTint="3F"/>
      </w:tcPr>
    </w:tblStylePr>
  </w:style>
  <w:style w:type="table" w:customStyle="1" w:styleId="WAHealthTable5">
    <w:name w:val="WA Health Table 5"/>
    <w:basedOn w:val="LightList-Accent1"/>
    <w:uiPriority w:val="99"/>
    <w:rsid w:val="00930DF8"/>
    <w:rPr>
      <w:rFonts w:ascii="Arial" w:hAnsi="Arial"/>
      <w:sz w:val="24"/>
    </w:rPr>
    <w:tblPr/>
    <w:tblStylePr w:type="firstRow">
      <w:pPr>
        <w:spacing w:before="0" w:after="0" w:line="240" w:lineRule="auto"/>
      </w:pPr>
      <w:rPr>
        <w:b/>
        <w:bCs/>
        <w:color w:val="FFFFFF" w:themeColor="background1"/>
      </w:rPr>
      <w:tblPr/>
      <w:trPr>
        <w:tblHeader/>
      </w:trPr>
      <w:tcPr>
        <w:shd w:val="clear" w:color="auto" w:fill="464E56" w:themeFill="accent1"/>
      </w:tcPr>
    </w:tblStylePr>
    <w:tblStylePr w:type="lastRow">
      <w:pPr>
        <w:spacing w:before="0" w:after="0" w:line="240" w:lineRule="auto"/>
      </w:pPr>
      <w:rPr>
        <w:b/>
        <w:bCs/>
      </w:rPr>
      <w:tblPr/>
      <w:tcPr>
        <w:tcBorders>
          <w:top w:val="double" w:sz="6" w:space="0" w:color="464E56" w:themeColor="accent1"/>
          <w:left w:val="single" w:sz="8" w:space="0" w:color="464E56" w:themeColor="accent1"/>
          <w:bottom w:val="single" w:sz="8" w:space="0" w:color="464E56" w:themeColor="accent1"/>
          <w:right w:val="single" w:sz="8" w:space="0" w:color="464E56" w:themeColor="accent1"/>
        </w:tcBorders>
      </w:tcPr>
    </w:tblStylePr>
    <w:tblStylePr w:type="firstCol">
      <w:rPr>
        <w:b/>
        <w:bCs/>
      </w:rPr>
    </w:tblStylePr>
    <w:tblStylePr w:type="lastCol">
      <w:rPr>
        <w:b/>
        <w:bCs/>
      </w:rPr>
    </w:tblStylePr>
    <w:tblStylePr w:type="band1Vert">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tblStylePr w:type="band1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style>
  <w:style w:type="table" w:styleId="LightGrid-Accent1">
    <w:name w:val="Light Grid Accent 1"/>
    <w:basedOn w:val="TableNormal"/>
    <w:uiPriority w:val="62"/>
    <w:rsid w:val="001F68E9"/>
    <w:pPr>
      <w:spacing w:after="0" w:line="240" w:lineRule="auto"/>
    </w:pPr>
    <w:tblPr>
      <w:tblStyleRowBandSize w:val="1"/>
      <w:tblStyleColBandSize w:val="1"/>
      <w:tblBorders>
        <w:top w:val="single" w:sz="8" w:space="0" w:color="464E56" w:themeColor="accent1"/>
        <w:left w:val="single" w:sz="8" w:space="0" w:color="464E56" w:themeColor="accent1"/>
        <w:bottom w:val="single" w:sz="8" w:space="0" w:color="464E56" w:themeColor="accent1"/>
        <w:right w:val="single" w:sz="8" w:space="0" w:color="464E56" w:themeColor="accent1"/>
        <w:insideH w:val="single" w:sz="8" w:space="0" w:color="464E56" w:themeColor="accent1"/>
        <w:insideV w:val="single" w:sz="8" w:space="0" w:color="464E5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64E56" w:themeColor="accent1"/>
          <w:left w:val="single" w:sz="8" w:space="0" w:color="464E56" w:themeColor="accent1"/>
          <w:bottom w:val="single" w:sz="18" w:space="0" w:color="464E56" w:themeColor="accent1"/>
          <w:right w:val="single" w:sz="8" w:space="0" w:color="464E56" w:themeColor="accent1"/>
          <w:insideH w:val="nil"/>
          <w:insideV w:val="single" w:sz="8" w:space="0" w:color="464E5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4E56" w:themeColor="accent1"/>
          <w:left w:val="single" w:sz="8" w:space="0" w:color="464E56" w:themeColor="accent1"/>
          <w:bottom w:val="single" w:sz="8" w:space="0" w:color="464E56" w:themeColor="accent1"/>
          <w:right w:val="single" w:sz="8" w:space="0" w:color="464E56" w:themeColor="accent1"/>
          <w:insideH w:val="nil"/>
          <w:insideV w:val="single" w:sz="8" w:space="0" w:color="464E5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tblStylePr w:type="band1Vert">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shd w:val="clear" w:color="auto" w:fill="CED3D7" w:themeFill="accent1" w:themeFillTint="3F"/>
      </w:tcPr>
    </w:tblStylePr>
    <w:tblStylePr w:type="band1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insideV w:val="single" w:sz="8" w:space="0" w:color="464E56" w:themeColor="accent1"/>
        </w:tcBorders>
        <w:shd w:val="clear" w:color="auto" w:fill="CED3D7" w:themeFill="accent1" w:themeFillTint="3F"/>
      </w:tcPr>
    </w:tblStylePr>
    <w:tblStylePr w:type="band2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insideV w:val="single" w:sz="8" w:space="0" w:color="464E56" w:themeColor="accent1"/>
        </w:tcBorders>
      </w:tcPr>
    </w:tblStylePr>
  </w:style>
  <w:style w:type="table" w:customStyle="1" w:styleId="WAHealthTable4">
    <w:name w:val="WA Health Table 4"/>
    <w:basedOn w:val="LightGrid-Accent1"/>
    <w:uiPriority w:val="99"/>
    <w:rsid w:val="00930DF8"/>
    <w:rPr>
      <w:rFonts w:ascii="Arial" w:hAnsi="Arial"/>
      <w:sz w:val="24"/>
    </w:rPr>
    <w:tblPr/>
    <w:tblStylePr w:type="firstRow">
      <w:pPr>
        <w:spacing w:before="0" w:after="0" w:line="240" w:lineRule="auto"/>
      </w:pPr>
      <w:rPr>
        <w:rFonts w:asciiTheme="majorHAnsi" w:eastAsiaTheme="majorEastAsia" w:hAnsiTheme="majorHAnsi" w:cstheme="majorBidi"/>
        <w:b/>
        <w:bCs/>
      </w:rPr>
      <w:tblPr/>
      <w:trPr>
        <w:tblHeader/>
      </w:trPr>
      <w:tcPr>
        <w:tcBorders>
          <w:top w:val="single" w:sz="8" w:space="0" w:color="464E56" w:themeColor="accent1"/>
          <w:left w:val="single" w:sz="8" w:space="0" w:color="464E56" w:themeColor="accent1"/>
          <w:bottom w:val="single" w:sz="18" w:space="0" w:color="464E56" w:themeColor="accent1"/>
          <w:right w:val="single" w:sz="8" w:space="0" w:color="464E56" w:themeColor="accent1"/>
          <w:insideH w:val="nil"/>
          <w:insideV w:val="single" w:sz="8" w:space="0" w:color="464E5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4E56" w:themeColor="accent1"/>
          <w:left w:val="single" w:sz="8" w:space="0" w:color="464E56" w:themeColor="accent1"/>
          <w:bottom w:val="single" w:sz="8" w:space="0" w:color="464E56" w:themeColor="accent1"/>
          <w:right w:val="single" w:sz="8" w:space="0" w:color="464E56" w:themeColor="accent1"/>
          <w:insideH w:val="nil"/>
          <w:insideV w:val="single" w:sz="8" w:space="0" w:color="464E5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tcPr>
    </w:tblStylePr>
    <w:tblStylePr w:type="band1Vert">
      <w:tblPr/>
      <w:tcPr>
        <w:tcBorders>
          <w:top w:val="single" w:sz="8" w:space="0" w:color="464E56" w:themeColor="accent1"/>
          <w:left w:val="single" w:sz="8" w:space="0" w:color="464E56" w:themeColor="accent1"/>
          <w:bottom w:val="single" w:sz="8" w:space="0" w:color="464E56" w:themeColor="accent1"/>
          <w:right w:val="single" w:sz="8" w:space="0" w:color="464E56" w:themeColor="accent1"/>
        </w:tcBorders>
        <w:shd w:val="clear" w:color="auto" w:fill="CED3D7" w:themeFill="accent1" w:themeFillTint="3F"/>
      </w:tcPr>
    </w:tblStylePr>
    <w:tblStylePr w:type="band1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insideV w:val="single" w:sz="8" w:space="0" w:color="464E56" w:themeColor="accent1"/>
        </w:tcBorders>
        <w:shd w:val="clear" w:color="auto" w:fill="464E56" w:themeFill="accent2"/>
      </w:tcPr>
    </w:tblStylePr>
    <w:tblStylePr w:type="band2Horz">
      <w:tblPr/>
      <w:tcPr>
        <w:tcBorders>
          <w:top w:val="single" w:sz="8" w:space="0" w:color="464E56" w:themeColor="accent1"/>
          <w:left w:val="single" w:sz="8" w:space="0" w:color="464E56" w:themeColor="accent1"/>
          <w:bottom w:val="single" w:sz="8" w:space="0" w:color="464E56" w:themeColor="accent1"/>
          <w:right w:val="single" w:sz="8" w:space="0" w:color="464E56" w:themeColor="accent1"/>
          <w:insideV w:val="single" w:sz="8" w:space="0" w:color="464E56" w:themeColor="accent1"/>
        </w:tcBorders>
      </w:tcPr>
    </w:tblStylePr>
  </w:style>
  <w:style w:type="table" w:styleId="MediumShading1-Accent1">
    <w:name w:val="Medium Shading 1 Accent 1"/>
    <w:basedOn w:val="TableNormal"/>
    <w:uiPriority w:val="63"/>
    <w:rsid w:val="001F68E9"/>
    <w:pPr>
      <w:spacing w:after="0" w:line="240" w:lineRule="auto"/>
    </w:pPr>
    <w:tblPr>
      <w:tblStyleRowBandSize w:val="1"/>
      <w:tblStyleColBandSize w:val="1"/>
      <w:tblBorders>
        <w:top w:val="single" w:sz="8" w:space="0" w:color="6E7A86" w:themeColor="accent1" w:themeTint="BF"/>
        <w:left w:val="single" w:sz="8" w:space="0" w:color="6E7A86" w:themeColor="accent1" w:themeTint="BF"/>
        <w:bottom w:val="single" w:sz="8" w:space="0" w:color="6E7A86" w:themeColor="accent1" w:themeTint="BF"/>
        <w:right w:val="single" w:sz="8" w:space="0" w:color="6E7A86" w:themeColor="accent1" w:themeTint="BF"/>
        <w:insideH w:val="single" w:sz="8" w:space="0" w:color="6E7A86" w:themeColor="accent1" w:themeTint="BF"/>
      </w:tblBorders>
    </w:tblPr>
    <w:tblStylePr w:type="firstRow">
      <w:pPr>
        <w:spacing w:before="0" w:after="0" w:line="240" w:lineRule="auto"/>
      </w:pPr>
      <w:rPr>
        <w:b/>
        <w:bCs/>
        <w:color w:val="FFFFFF" w:themeColor="background1"/>
      </w:rPr>
      <w:tblPr/>
      <w:tcPr>
        <w:tcBorders>
          <w:top w:val="single" w:sz="8" w:space="0" w:color="6E7A86" w:themeColor="accent1" w:themeTint="BF"/>
          <w:left w:val="single" w:sz="8" w:space="0" w:color="6E7A86" w:themeColor="accent1" w:themeTint="BF"/>
          <w:bottom w:val="single" w:sz="8" w:space="0" w:color="6E7A86" w:themeColor="accent1" w:themeTint="BF"/>
          <w:right w:val="single" w:sz="8" w:space="0" w:color="6E7A86" w:themeColor="accent1" w:themeTint="BF"/>
          <w:insideH w:val="nil"/>
          <w:insideV w:val="nil"/>
        </w:tcBorders>
        <w:shd w:val="clear" w:color="auto" w:fill="464E56" w:themeFill="accent1"/>
      </w:tcPr>
    </w:tblStylePr>
    <w:tblStylePr w:type="lastRow">
      <w:pPr>
        <w:spacing w:before="0" w:after="0" w:line="240" w:lineRule="auto"/>
      </w:pPr>
      <w:rPr>
        <w:b/>
        <w:bCs/>
      </w:rPr>
      <w:tblPr/>
      <w:tcPr>
        <w:tcBorders>
          <w:top w:val="double" w:sz="6" w:space="0" w:color="6E7A86" w:themeColor="accent1" w:themeTint="BF"/>
          <w:left w:val="single" w:sz="8" w:space="0" w:color="6E7A86" w:themeColor="accent1" w:themeTint="BF"/>
          <w:bottom w:val="single" w:sz="8" w:space="0" w:color="6E7A86" w:themeColor="accent1" w:themeTint="BF"/>
          <w:right w:val="single" w:sz="8" w:space="0" w:color="6E7A86" w:themeColor="accent1" w:themeTint="BF"/>
          <w:insideH w:val="nil"/>
          <w:insideV w:val="nil"/>
        </w:tcBorders>
      </w:tcPr>
    </w:tblStylePr>
    <w:tblStylePr w:type="firstCol">
      <w:rPr>
        <w:b/>
        <w:bCs/>
      </w:rPr>
    </w:tblStylePr>
    <w:tblStylePr w:type="lastCol">
      <w:rPr>
        <w:b/>
        <w:bCs/>
      </w:rPr>
    </w:tblStylePr>
    <w:tblStylePr w:type="band1Vert">
      <w:tblPr/>
      <w:tcPr>
        <w:shd w:val="clear" w:color="auto" w:fill="CED3D7" w:themeFill="accent1" w:themeFillTint="3F"/>
      </w:tcPr>
    </w:tblStylePr>
    <w:tblStylePr w:type="band1Horz">
      <w:tblPr/>
      <w:tcPr>
        <w:tcBorders>
          <w:insideH w:val="nil"/>
          <w:insideV w:val="nil"/>
        </w:tcBorders>
        <w:shd w:val="clear" w:color="auto" w:fill="CED3D7" w:themeFill="accent1" w:themeFillTint="3F"/>
      </w:tcPr>
    </w:tblStylePr>
    <w:tblStylePr w:type="band2Horz">
      <w:tblPr/>
      <w:tcPr>
        <w:tcBorders>
          <w:insideH w:val="nil"/>
          <w:insideV w:val="nil"/>
        </w:tcBorders>
      </w:tcPr>
    </w:tblStylePr>
  </w:style>
  <w:style w:type="table" w:customStyle="1" w:styleId="WAHealthTable6">
    <w:name w:val="WA Health Table 6"/>
    <w:basedOn w:val="MediumShading1-Accent1"/>
    <w:uiPriority w:val="99"/>
    <w:rsid w:val="00930DF8"/>
    <w:rPr>
      <w:rFonts w:ascii="Arial" w:hAnsi="Arial"/>
      <w:sz w:val="24"/>
    </w:rPr>
    <w:tblPr/>
    <w:tblStylePr w:type="firstRow">
      <w:pPr>
        <w:spacing w:before="0" w:after="0" w:line="240" w:lineRule="auto"/>
      </w:pPr>
      <w:rPr>
        <w:b/>
        <w:bCs/>
        <w:color w:val="FFFFFF" w:themeColor="background1"/>
      </w:rPr>
      <w:tblPr/>
      <w:trPr>
        <w:tblHeader/>
      </w:trPr>
      <w:tcPr>
        <w:tcBorders>
          <w:top w:val="single" w:sz="8" w:space="0" w:color="6E7A86" w:themeColor="accent1" w:themeTint="BF"/>
          <w:left w:val="single" w:sz="8" w:space="0" w:color="6E7A86" w:themeColor="accent1" w:themeTint="BF"/>
          <w:bottom w:val="single" w:sz="8" w:space="0" w:color="6E7A86" w:themeColor="accent1" w:themeTint="BF"/>
          <w:right w:val="single" w:sz="8" w:space="0" w:color="6E7A86" w:themeColor="accent1" w:themeTint="BF"/>
          <w:insideH w:val="nil"/>
          <w:insideV w:val="nil"/>
        </w:tcBorders>
        <w:shd w:val="clear" w:color="auto" w:fill="464E56" w:themeFill="accent1"/>
      </w:tcPr>
    </w:tblStylePr>
    <w:tblStylePr w:type="lastRow">
      <w:pPr>
        <w:spacing w:before="0" w:after="0" w:line="240" w:lineRule="auto"/>
      </w:pPr>
      <w:rPr>
        <w:b/>
        <w:bCs/>
      </w:rPr>
      <w:tblPr/>
      <w:tcPr>
        <w:tcBorders>
          <w:top w:val="double" w:sz="6" w:space="0" w:color="6E7A86" w:themeColor="accent1" w:themeTint="BF"/>
          <w:left w:val="single" w:sz="8" w:space="0" w:color="6E7A86" w:themeColor="accent1" w:themeTint="BF"/>
          <w:bottom w:val="single" w:sz="8" w:space="0" w:color="6E7A86" w:themeColor="accent1" w:themeTint="BF"/>
          <w:right w:val="single" w:sz="8" w:space="0" w:color="6E7A86" w:themeColor="accent1" w:themeTint="BF"/>
          <w:insideH w:val="nil"/>
          <w:insideV w:val="nil"/>
        </w:tcBorders>
      </w:tcPr>
    </w:tblStylePr>
    <w:tblStylePr w:type="firstCol">
      <w:rPr>
        <w:b/>
        <w:bCs/>
      </w:rPr>
    </w:tblStylePr>
    <w:tblStylePr w:type="lastCol">
      <w:rPr>
        <w:b/>
        <w:bCs/>
      </w:rPr>
    </w:tblStylePr>
    <w:tblStylePr w:type="band1Vert">
      <w:tblPr/>
      <w:tcPr>
        <w:shd w:val="clear" w:color="auto" w:fill="CED3D7" w:themeFill="accent1" w:themeFillTint="3F"/>
      </w:tcPr>
    </w:tblStylePr>
    <w:tblStylePr w:type="band1Horz">
      <w:tblPr/>
      <w:tcPr>
        <w:tcBorders>
          <w:insideH w:val="nil"/>
          <w:insideV w:val="nil"/>
        </w:tcBorders>
        <w:shd w:val="clear" w:color="auto" w:fill="FFFFFF" w:themeFill="background1"/>
      </w:tcPr>
    </w:tblStylePr>
    <w:tblStylePr w:type="band2Horz">
      <w:tblPr/>
      <w:tcPr>
        <w:tcBorders>
          <w:insideH w:val="nil"/>
          <w:insideV w:val="nil"/>
        </w:tcBorders>
        <w:shd w:val="clear" w:color="auto" w:fill="464E56" w:themeFill="accent2"/>
      </w:tcPr>
    </w:tblStylePr>
  </w:style>
  <w:style w:type="table" w:styleId="MediumList1-Accent1">
    <w:name w:val="Medium List 1 Accent 1"/>
    <w:basedOn w:val="TableNormal"/>
    <w:uiPriority w:val="65"/>
    <w:rsid w:val="001F68E9"/>
    <w:pPr>
      <w:spacing w:after="0" w:line="240" w:lineRule="auto"/>
    </w:pPr>
    <w:rPr>
      <w:color w:val="000000" w:themeColor="text1"/>
    </w:rPr>
    <w:tblPr>
      <w:tblStyleRowBandSize w:val="1"/>
      <w:tblStyleColBandSize w:val="1"/>
      <w:tblBorders>
        <w:top w:val="single" w:sz="8" w:space="0" w:color="464E56" w:themeColor="accent1"/>
        <w:bottom w:val="single" w:sz="8" w:space="0" w:color="464E56" w:themeColor="accent1"/>
      </w:tblBorders>
    </w:tblPr>
    <w:tblStylePr w:type="firstRow">
      <w:rPr>
        <w:rFonts w:asciiTheme="majorHAnsi" w:eastAsiaTheme="majorEastAsia" w:hAnsiTheme="majorHAnsi" w:cstheme="majorBidi"/>
      </w:rPr>
      <w:tblPr/>
      <w:tcPr>
        <w:tcBorders>
          <w:top w:val="nil"/>
          <w:bottom w:val="single" w:sz="8" w:space="0" w:color="464E56" w:themeColor="accent1"/>
        </w:tcBorders>
      </w:tcPr>
    </w:tblStylePr>
    <w:tblStylePr w:type="lastRow">
      <w:rPr>
        <w:b/>
        <w:bCs/>
        <w:color w:val="464E56" w:themeColor="text2"/>
      </w:rPr>
      <w:tblPr/>
      <w:tcPr>
        <w:tcBorders>
          <w:top w:val="single" w:sz="8" w:space="0" w:color="464E56" w:themeColor="accent1"/>
          <w:bottom w:val="single" w:sz="8" w:space="0" w:color="464E56" w:themeColor="accent1"/>
        </w:tcBorders>
      </w:tcPr>
    </w:tblStylePr>
    <w:tblStylePr w:type="firstCol">
      <w:rPr>
        <w:b/>
        <w:bCs/>
      </w:rPr>
    </w:tblStylePr>
    <w:tblStylePr w:type="lastCol">
      <w:rPr>
        <w:b/>
        <w:bCs/>
      </w:rPr>
      <w:tblPr/>
      <w:tcPr>
        <w:tcBorders>
          <w:top w:val="single" w:sz="8" w:space="0" w:color="464E56" w:themeColor="accent1"/>
          <w:bottom w:val="single" w:sz="8" w:space="0" w:color="464E56" w:themeColor="accent1"/>
        </w:tcBorders>
      </w:tcPr>
    </w:tblStylePr>
    <w:tblStylePr w:type="band1Vert">
      <w:tblPr/>
      <w:tcPr>
        <w:shd w:val="clear" w:color="auto" w:fill="CED3D7" w:themeFill="accent1" w:themeFillTint="3F"/>
      </w:tcPr>
    </w:tblStylePr>
    <w:tblStylePr w:type="band1Horz">
      <w:tblPr/>
      <w:tcPr>
        <w:shd w:val="clear" w:color="auto" w:fill="CED3D7" w:themeFill="accent1" w:themeFillTint="3F"/>
      </w:tcPr>
    </w:tblStylePr>
  </w:style>
  <w:style w:type="table" w:customStyle="1" w:styleId="WAHealthTable1">
    <w:name w:val="WA Health Table 1"/>
    <w:basedOn w:val="MediumList1-Accent1"/>
    <w:uiPriority w:val="99"/>
    <w:rsid w:val="00930DF8"/>
    <w:rPr>
      <w:rFonts w:ascii="Arial" w:hAnsi="Arial"/>
      <w:sz w:val="24"/>
    </w:rPr>
    <w:tblPr/>
    <w:tblStylePr w:type="firstRow">
      <w:rPr>
        <w:rFonts w:asciiTheme="majorHAnsi" w:eastAsiaTheme="majorEastAsia" w:hAnsiTheme="majorHAnsi" w:cstheme="majorBidi"/>
      </w:rPr>
      <w:tblPr/>
      <w:trPr>
        <w:tblHeader/>
      </w:trPr>
      <w:tcPr>
        <w:tcBorders>
          <w:top w:val="nil"/>
          <w:bottom w:val="single" w:sz="8" w:space="0" w:color="464E56" w:themeColor="accent1"/>
        </w:tcBorders>
      </w:tcPr>
    </w:tblStylePr>
    <w:tblStylePr w:type="lastRow">
      <w:rPr>
        <w:b/>
        <w:bCs/>
        <w:color w:val="464E56" w:themeColor="text2"/>
      </w:rPr>
      <w:tblPr/>
      <w:tcPr>
        <w:tcBorders>
          <w:top w:val="single" w:sz="8" w:space="0" w:color="464E56" w:themeColor="accent1"/>
          <w:bottom w:val="single" w:sz="8" w:space="0" w:color="464E56" w:themeColor="accent1"/>
        </w:tcBorders>
      </w:tcPr>
    </w:tblStylePr>
    <w:tblStylePr w:type="firstCol">
      <w:rPr>
        <w:b/>
        <w:bCs/>
      </w:rPr>
    </w:tblStylePr>
    <w:tblStylePr w:type="lastCol">
      <w:rPr>
        <w:b/>
        <w:bCs/>
      </w:rPr>
      <w:tblPr/>
      <w:tcPr>
        <w:tcBorders>
          <w:top w:val="single" w:sz="8" w:space="0" w:color="464E56" w:themeColor="accent1"/>
          <w:bottom w:val="single" w:sz="8" w:space="0" w:color="464E56" w:themeColor="accent1"/>
        </w:tcBorders>
      </w:tcPr>
    </w:tblStylePr>
    <w:tblStylePr w:type="band1Vert">
      <w:tblPr/>
      <w:tcPr>
        <w:shd w:val="clear" w:color="auto" w:fill="CED3D7" w:themeFill="accent1" w:themeFillTint="3F"/>
      </w:tcPr>
    </w:tblStylePr>
    <w:tblStylePr w:type="band1Horz">
      <w:tblPr/>
      <w:tcPr>
        <w:shd w:val="clear" w:color="auto" w:fill="464E56" w:themeFill="accent2"/>
      </w:tcPr>
    </w:tblStylePr>
  </w:style>
  <w:style w:type="table" w:customStyle="1" w:styleId="WAHealthTable7">
    <w:name w:val="WA Health Table 7"/>
    <w:basedOn w:val="LightList"/>
    <w:uiPriority w:val="99"/>
    <w:rsid w:val="00930DF8"/>
    <w:rPr>
      <w:rFonts w:ascii="Arial" w:hAnsi="Arial"/>
      <w:sz w:val="24"/>
      <w:szCs w:val="20"/>
      <w:lang w:eastAsia="en-AU"/>
    </w:rPr>
    <w:tblPr/>
    <w:tblStylePr w:type="firstRow">
      <w:pPr>
        <w:spacing w:before="0" w:after="0" w:line="240" w:lineRule="auto"/>
      </w:pPr>
      <w:rPr>
        <w:b/>
        <w:bCs/>
        <w:color w:val="000000" w:themeColor="text1"/>
      </w:rPr>
      <w:tblPr/>
      <w:trPr>
        <w:tblHeader/>
      </w:trPr>
      <w:tcPr>
        <w:shd w:val="clear" w:color="auto" w:fill="FFFFFF" w:themeFill="background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WAHealthTable3">
    <w:name w:val="WA Health Table 3"/>
    <w:basedOn w:val="MediumList2-Accent1"/>
    <w:uiPriority w:val="99"/>
    <w:rsid w:val="00930DF8"/>
    <w:rPr>
      <w:rFonts w:ascii="Arial" w:hAnsi="Arial"/>
      <w:sz w:val="24"/>
      <w:szCs w:val="20"/>
      <w:lang w:eastAsia="en-AU"/>
    </w:rPr>
    <w:tblPr/>
    <w:tblStylePr w:type="firstRow">
      <w:rPr>
        <w:sz w:val="24"/>
        <w:szCs w:val="24"/>
      </w:rPr>
      <w:tblPr/>
      <w:trPr>
        <w:tblHeader/>
      </w:trPr>
      <w:tcPr>
        <w:tcBorders>
          <w:top w:val="nil"/>
          <w:left w:val="nil"/>
          <w:bottom w:val="single" w:sz="24" w:space="0" w:color="464E56" w:themeColor="accent1"/>
          <w:right w:val="nil"/>
          <w:insideH w:val="nil"/>
          <w:insideV w:val="nil"/>
        </w:tcBorders>
        <w:shd w:val="clear" w:color="auto" w:fill="FFFFFF" w:themeFill="background1"/>
      </w:tcPr>
    </w:tblStylePr>
    <w:tblStylePr w:type="lastRow">
      <w:tblPr/>
      <w:tcPr>
        <w:tcBorders>
          <w:top w:val="single" w:sz="8" w:space="0" w:color="464E5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4E56" w:themeColor="accent1"/>
          <w:insideH w:val="nil"/>
          <w:insideV w:val="nil"/>
        </w:tcBorders>
        <w:shd w:val="clear" w:color="auto" w:fill="FFFFFF" w:themeFill="background1"/>
      </w:tcPr>
    </w:tblStylePr>
    <w:tblStylePr w:type="lastCol">
      <w:tblPr/>
      <w:tcPr>
        <w:tcBorders>
          <w:top w:val="nil"/>
          <w:left w:val="single" w:sz="8" w:space="0" w:color="464E5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D3D7" w:themeFill="accent1" w:themeFillTint="3F"/>
      </w:tcPr>
    </w:tblStylePr>
    <w:tblStylePr w:type="band1Horz">
      <w:tblPr/>
      <w:tcPr>
        <w:tcBorders>
          <w:top w:val="nil"/>
          <w:bottom w:val="nil"/>
          <w:insideH w:val="nil"/>
          <w:insideV w:val="nil"/>
        </w:tcBorders>
        <w:shd w:val="clear" w:color="auto" w:fill="464E56" w:themeFill="accent2"/>
      </w:tcPr>
    </w:tblStylePr>
    <w:tblStylePr w:type="nwCell">
      <w:tblPr/>
      <w:tcPr>
        <w:shd w:val="clear" w:color="auto" w:fill="FFFFFF" w:themeFill="background1"/>
      </w:tcPr>
    </w:tblStylePr>
    <w:tblStylePr w:type="swCell">
      <w:tblPr/>
      <w:tcPr>
        <w:tcBorders>
          <w:top w:val="nil"/>
        </w:tcBorders>
      </w:tcPr>
    </w:tblStylePr>
  </w:style>
  <w:style w:type="table" w:styleId="LightList">
    <w:name w:val="Light List"/>
    <w:basedOn w:val="TableNormal"/>
    <w:uiPriority w:val="61"/>
    <w:rsid w:val="00E4056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Accent1">
    <w:name w:val="Medium List 2 Accent 1"/>
    <w:basedOn w:val="TableNormal"/>
    <w:uiPriority w:val="66"/>
    <w:rsid w:val="00E40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64E56" w:themeColor="accent1"/>
        <w:left w:val="single" w:sz="8" w:space="0" w:color="464E56" w:themeColor="accent1"/>
        <w:bottom w:val="single" w:sz="8" w:space="0" w:color="464E56" w:themeColor="accent1"/>
        <w:right w:val="single" w:sz="8" w:space="0" w:color="464E56" w:themeColor="accent1"/>
      </w:tblBorders>
    </w:tblPr>
    <w:tblStylePr w:type="firstRow">
      <w:rPr>
        <w:sz w:val="24"/>
        <w:szCs w:val="24"/>
      </w:rPr>
      <w:tblPr/>
      <w:tcPr>
        <w:tcBorders>
          <w:top w:val="nil"/>
          <w:left w:val="nil"/>
          <w:bottom w:val="single" w:sz="24" w:space="0" w:color="464E56" w:themeColor="accent1"/>
          <w:right w:val="nil"/>
          <w:insideH w:val="nil"/>
          <w:insideV w:val="nil"/>
        </w:tcBorders>
        <w:shd w:val="clear" w:color="auto" w:fill="FFFFFF" w:themeFill="background1"/>
      </w:tcPr>
    </w:tblStylePr>
    <w:tblStylePr w:type="lastRow">
      <w:tblPr/>
      <w:tcPr>
        <w:tcBorders>
          <w:top w:val="single" w:sz="8" w:space="0" w:color="464E5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4E56" w:themeColor="accent1"/>
          <w:insideH w:val="nil"/>
          <w:insideV w:val="nil"/>
        </w:tcBorders>
        <w:shd w:val="clear" w:color="auto" w:fill="FFFFFF" w:themeFill="background1"/>
      </w:tcPr>
    </w:tblStylePr>
    <w:tblStylePr w:type="lastCol">
      <w:tblPr/>
      <w:tcPr>
        <w:tcBorders>
          <w:top w:val="nil"/>
          <w:left w:val="single" w:sz="8" w:space="0" w:color="464E5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D3D7" w:themeFill="accent1" w:themeFillTint="3F"/>
      </w:tcPr>
    </w:tblStylePr>
    <w:tblStylePr w:type="band1Horz">
      <w:tblPr/>
      <w:tcPr>
        <w:tcBorders>
          <w:top w:val="nil"/>
          <w:bottom w:val="nil"/>
          <w:insideH w:val="nil"/>
          <w:insideV w:val="nil"/>
        </w:tcBorders>
        <w:shd w:val="clear" w:color="auto" w:fill="CED3D7"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CAHSTITLE">
    <w:name w:val="CAHS TITLE"/>
    <w:rsid w:val="008A357A"/>
    <w:pPr>
      <w:spacing w:before="240" w:after="240" w:line="240" w:lineRule="auto"/>
    </w:pPr>
    <w:rPr>
      <w:rFonts w:ascii="Arial" w:eastAsiaTheme="majorEastAsia" w:hAnsi="Arial" w:cstheme="majorBidi"/>
      <w:color w:val="0077BD"/>
      <w:spacing w:val="5"/>
      <w:kern w:val="28"/>
      <w:sz w:val="72"/>
      <w:szCs w:val="52"/>
    </w:rPr>
  </w:style>
  <w:style w:type="paragraph" w:customStyle="1" w:styleId="CAHSH2">
    <w:name w:val="CAHS H2"/>
    <w:basedOn w:val="Heading2"/>
    <w:link w:val="CAHSH2Char"/>
    <w:uiPriority w:val="2"/>
    <w:qFormat/>
    <w:rsid w:val="000A4CA9"/>
    <w:rPr>
      <w:sz w:val="44"/>
    </w:rPr>
  </w:style>
  <w:style w:type="character" w:customStyle="1" w:styleId="CAHSH2Char">
    <w:name w:val="CAHS H2 Char"/>
    <w:basedOn w:val="Heading2Char"/>
    <w:link w:val="CAHSH2"/>
    <w:uiPriority w:val="2"/>
    <w:rsid w:val="000A4CA9"/>
    <w:rPr>
      <w:rFonts w:ascii="Arial" w:eastAsiaTheme="majorEastAsia" w:hAnsi="Arial" w:cstheme="majorBidi"/>
      <w:bCs/>
      <w:color w:val="0077BD"/>
      <w:sz w:val="44"/>
      <w:szCs w:val="26"/>
    </w:rPr>
  </w:style>
  <w:style w:type="paragraph" w:styleId="Header">
    <w:name w:val="header"/>
    <w:basedOn w:val="Normal"/>
    <w:link w:val="HeaderChar"/>
    <w:uiPriority w:val="99"/>
    <w:semiHidden/>
    <w:rsid w:val="00CD7DC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CD7DCC"/>
    <w:rPr>
      <w:rFonts w:ascii="Arial" w:hAnsi="Arial"/>
      <w:sz w:val="24"/>
    </w:rPr>
  </w:style>
  <w:style w:type="paragraph" w:styleId="Footer">
    <w:name w:val="footer"/>
    <w:basedOn w:val="Normal"/>
    <w:link w:val="FooterChar"/>
    <w:uiPriority w:val="99"/>
    <w:rsid w:val="00CD7DCC"/>
    <w:pPr>
      <w:tabs>
        <w:tab w:val="center" w:pos="4513"/>
        <w:tab w:val="right" w:pos="9026"/>
      </w:tabs>
      <w:spacing w:line="240" w:lineRule="auto"/>
    </w:pPr>
  </w:style>
  <w:style w:type="character" w:customStyle="1" w:styleId="FooterChar">
    <w:name w:val="Footer Char"/>
    <w:basedOn w:val="DefaultParagraphFont"/>
    <w:link w:val="Footer"/>
    <w:uiPriority w:val="99"/>
    <w:rsid w:val="00CD7DCC"/>
    <w:rPr>
      <w:rFonts w:ascii="Arial" w:hAnsi="Arial"/>
      <w:sz w:val="24"/>
    </w:rPr>
  </w:style>
  <w:style w:type="paragraph" w:customStyle="1" w:styleId="BasicParagraph">
    <w:name w:val="[Basic Paragraph]"/>
    <w:basedOn w:val="Normal"/>
    <w:uiPriority w:val="99"/>
    <w:rsid w:val="00CD7DCC"/>
    <w:pPr>
      <w:autoSpaceDE w:val="0"/>
      <w:autoSpaceDN w:val="0"/>
      <w:adjustRightInd w:val="0"/>
      <w:spacing w:line="288" w:lineRule="auto"/>
      <w:textAlignment w:val="center"/>
    </w:pPr>
    <w:rPr>
      <w:rFonts w:ascii="Minion Pro" w:hAnsi="Minion Pro" w:cs="Minion Pro"/>
      <w:color w:val="000000"/>
      <w:szCs w:val="24"/>
      <w:lang w:val="en-US"/>
    </w:rPr>
  </w:style>
  <w:style w:type="paragraph" w:customStyle="1" w:styleId="SubtitleH2">
    <w:name w:val="Subtitle H2"/>
    <w:basedOn w:val="Heading2"/>
    <w:link w:val="SubtitleH2Char"/>
    <w:uiPriority w:val="2"/>
    <w:rsid w:val="008A357A"/>
    <w:rPr>
      <w:sz w:val="56"/>
      <w:szCs w:val="56"/>
    </w:rPr>
  </w:style>
  <w:style w:type="character" w:customStyle="1" w:styleId="SubtitleH2Char">
    <w:name w:val="Subtitle H2 Char"/>
    <w:basedOn w:val="Heading2Char"/>
    <w:link w:val="SubtitleH2"/>
    <w:uiPriority w:val="2"/>
    <w:rsid w:val="008A357A"/>
    <w:rPr>
      <w:rFonts w:ascii="Arial" w:eastAsiaTheme="majorEastAsia" w:hAnsi="Arial" w:cstheme="majorBidi"/>
      <w:bCs/>
      <w:color w:val="0077BD"/>
      <w:sz w:val="56"/>
      <w:szCs w:val="56"/>
    </w:rPr>
  </w:style>
  <w:style w:type="character" w:styleId="PlaceholderText">
    <w:name w:val="Placeholder Text"/>
    <w:basedOn w:val="DefaultParagraphFont"/>
    <w:uiPriority w:val="99"/>
    <w:semiHidden/>
    <w:rsid w:val="00860F7B"/>
    <w:rPr>
      <w:color w:val="808080"/>
    </w:rPr>
  </w:style>
  <w:style w:type="paragraph" w:styleId="BodyText">
    <w:name w:val="Body Text"/>
    <w:basedOn w:val="Normal"/>
    <w:link w:val="BodyTextChar"/>
    <w:rsid w:val="00860F7B"/>
    <w:pPr>
      <w:spacing w:after="0" w:line="240" w:lineRule="auto"/>
      <w:jc w:val="right"/>
    </w:pPr>
    <w:rPr>
      <w:rFonts w:ascii="Trebuchet MS" w:eastAsia="Times" w:hAnsi="Trebuchet MS" w:cs="Times New Roman"/>
      <w:sz w:val="20"/>
      <w:szCs w:val="20"/>
      <w:lang w:val="en-US" w:eastAsia="en-AU"/>
    </w:rPr>
  </w:style>
  <w:style w:type="character" w:customStyle="1" w:styleId="BodyTextChar">
    <w:name w:val="Body Text Char"/>
    <w:basedOn w:val="DefaultParagraphFont"/>
    <w:link w:val="BodyText"/>
    <w:rsid w:val="00860F7B"/>
    <w:rPr>
      <w:rFonts w:ascii="Trebuchet MS" w:eastAsia="Times" w:hAnsi="Trebuchet MS" w:cs="Times New Roman"/>
      <w:sz w:val="20"/>
      <w:szCs w:val="20"/>
      <w:lang w:val="en-US" w:eastAsia="en-AU"/>
    </w:rPr>
  </w:style>
  <w:style w:type="paragraph" w:styleId="Revision">
    <w:name w:val="Revision"/>
    <w:hidden/>
    <w:uiPriority w:val="99"/>
    <w:semiHidden/>
    <w:rsid w:val="003D0DA1"/>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HS.ROI@health.wa.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cahs.roi@health.wa.gov.au" TargetMode="External"/><Relationship Id="rId1" Type="http://schemas.openxmlformats.org/officeDocument/2006/relationships/hyperlink" Target="mailto:cahs.roi@health.w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 PMS 431">
      <a:dk1>
        <a:srgbClr val="000000"/>
      </a:dk1>
      <a:lt1>
        <a:srgbClr val="FFFFFF"/>
      </a:lt1>
      <a:dk2>
        <a:srgbClr val="464E56"/>
      </a:dk2>
      <a:lt2>
        <a:srgbClr val="FFFFFF"/>
      </a:lt2>
      <a:accent1>
        <a:srgbClr val="464E56"/>
      </a:accent1>
      <a:accent2>
        <a:srgbClr val="464E56"/>
      </a:accent2>
      <a:accent3>
        <a:srgbClr val="464E56"/>
      </a:accent3>
      <a:accent4>
        <a:srgbClr val="464E56"/>
      </a:accent4>
      <a:accent5>
        <a:srgbClr val="464E56"/>
      </a:accent5>
      <a:accent6>
        <a:srgbClr val="464E56"/>
      </a:accent6>
      <a:hlink>
        <a:srgbClr val="095489"/>
      </a:hlink>
      <a:folHlink>
        <a:srgbClr val="09548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1"/>
        </a:lnRef>
        <a:fillRef idx="1">
          <a:schemeClr val="lt1"/>
        </a:fillRef>
        <a:effectRef idx="0">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98C4E2233BD46881D0262C7812C24" ma:contentTypeVersion="8" ma:contentTypeDescription="Create a new document." ma:contentTypeScope="" ma:versionID="777b5d16a3e28a5c4d9f2a5694ad345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0FFBF-2FBD-412B-8A09-AC5720D24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2E1B3C-81D1-4018-ACD2-8E8AD756D102}">
  <ds:schemaRefs>
    <ds:schemaRef ds:uri="http://schemas.microsoft.com/sharepoint/v3/contenttype/forms"/>
  </ds:schemaRefs>
</ds:datastoreItem>
</file>

<file path=customXml/itemProps3.xml><?xml version="1.0" encoding="utf-8"?>
<ds:datastoreItem xmlns:ds="http://schemas.openxmlformats.org/officeDocument/2006/customXml" ds:itemID="{04E8BD68-5900-4FBF-9546-1FFBBAEC6065}">
  <ds:schemaRef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4D63F13-E34E-4B13-B8E1-8CDCCDDB2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1146</Words>
  <Characters>6537</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CAHS letterhead 1 page</vt:lpstr>
    </vt:vector>
  </TitlesOfParts>
  <Company>WA Health</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CAHS letterhead 1 page</dc:title>
  <dc:creator>CAHS</dc:creator>
  <cp:lastModifiedBy>Speidel, Rebecca</cp:lastModifiedBy>
  <cp:revision>2</cp:revision>
  <cp:lastPrinted>2019-05-09T02:28:00Z</cp:lastPrinted>
  <dcterms:created xsi:type="dcterms:W3CDTF">2019-05-23T08:59:00Z</dcterms:created>
  <dcterms:modified xsi:type="dcterms:W3CDTF">2019-05-23T08:59:00Z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0x010100B3298C4E2233BD46881D0262C7812C24</vt:lpwstr>
  </property>
</Properties>
</file>